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32FF" w:rsidRPr="00D062CD" w:rsidRDefault="00BC0B9D" w:rsidP="000332FF">
      <w:pPr>
        <w:rPr>
          <w:rFonts w:ascii="Times New Roman" w:hAnsi="Times New Roman" w:cs="Times New Roman"/>
        </w:rPr>
      </w:pPr>
      <w:r w:rsidRPr="00D062CD">
        <w:rPr>
          <w:rFonts w:ascii="Times New Roman" w:hAnsi="Times New Roman" w:cs="Times New Roman"/>
        </w:rPr>
        <w:t>ZP.271.6.2021</w:t>
      </w:r>
    </w:p>
    <w:p w:rsidR="000332FF" w:rsidRPr="00D062CD" w:rsidRDefault="000332FF" w:rsidP="000332FF">
      <w:pPr>
        <w:spacing w:after="0" w:line="240" w:lineRule="auto"/>
        <w:ind w:right="45"/>
        <w:jc w:val="center"/>
        <w:rPr>
          <w:rFonts w:ascii="Times New Roman" w:eastAsia="Times New Roman" w:hAnsi="Times New Roman" w:cs="Times New Roman"/>
          <w:b/>
          <w:sz w:val="28"/>
          <w:szCs w:val="28"/>
          <w:lang w:eastAsia="pl-PL"/>
        </w:rPr>
      </w:pPr>
      <w:r w:rsidRPr="00D062CD">
        <w:rPr>
          <w:rFonts w:ascii="Times New Roman" w:hAnsi="Times New Roman" w:cs="Times New Roman"/>
        </w:rPr>
        <w:t xml:space="preserve"> </w:t>
      </w:r>
      <w:r w:rsidRPr="00D062CD">
        <w:rPr>
          <w:rFonts w:ascii="Times New Roman" w:eastAsia="Times New Roman" w:hAnsi="Times New Roman" w:cs="Times New Roman"/>
          <w:b/>
          <w:sz w:val="28"/>
          <w:szCs w:val="28"/>
          <w:lang w:eastAsia="pl-PL"/>
        </w:rPr>
        <w:t>Specyfikacja  warunków zamówienia</w:t>
      </w:r>
    </w:p>
    <w:p w:rsidR="000332FF" w:rsidRPr="00D062CD" w:rsidRDefault="000332FF" w:rsidP="000332FF">
      <w:pPr>
        <w:spacing w:after="0" w:line="240" w:lineRule="auto"/>
        <w:rPr>
          <w:rFonts w:ascii="Times New Roman" w:eastAsia="Times New Roman" w:hAnsi="Times New Roman" w:cs="Times New Roman"/>
          <w:b/>
          <w:i/>
          <w:lang w:eastAsia="pl-PL"/>
        </w:rPr>
      </w:pPr>
    </w:p>
    <w:p w:rsidR="000332FF" w:rsidRPr="00D062CD" w:rsidRDefault="000332FF" w:rsidP="000332FF">
      <w:pPr>
        <w:pStyle w:val="Default"/>
        <w:rPr>
          <w:rFonts w:ascii="Times New Roman" w:hAnsi="Times New Roman" w:cs="Times New Roman"/>
          <w:color w:val="auto"/>
          <w:sz w:val="20"/>
          <w:szCs w:val="20"/>
        </w:rPr>
      </w:pPr>
      <w:r w:rsidRPr="00D062CD">
        <w:rPr>
          <w:rFonts w:ascii="Times New Roman" w:hAnsi="Times New Roman" w:cs="Times New Roman"/>
          <w:color w:val="auto"/>
          <w:sz w:val="20"/>
          <w:szCs w:val="20"/>
        </w:rPr>
        <w:t>Postępowanie o udzielenie zamówienia publicznego prowadzone jest w trybie podstawowym, na podstawie art. 275 pkt 1 ustawy z dnia 11 września 2019 r. – Prawo zamówień publicznych (Dz. U. z 2019 r., poz. 2019 ze zm.), zwanej dalej także „</w:t>
      </w:r>
      <w:proofErr w:type="spellStart"/>
      <w:r w:rsidRPr="00D062CD">
        <w:rPr>
          <w:rFonts w:ascii="Times New Roman" w:hAnsi="Times New Roman" w:cs="Times New Roman"/>
          <w:color w:val="auto"/>
          <w:sz w:val="20"/>
          <w:szCs w:val="20"/>
        </w:rPr>
        <w:t>Pzp</w:t>
      </w:r>
      <w:proofErr w:type="spellEnd"/>
      <w:r w:rsidRPr="00D062CD">
        <w:rPr>
          <w:rFonts w:ascii="Times New Roman" w:hAnsi="Times New Roman" w:cs="Times New Roman"/>
          <w:color w:val="auto"/>
          <w:sz w:val="20"/>
          <w:szCs w:val="20"/>
        </w:rPr>
        <w:t xml:space="preserve">”. </w:t>
      </w:r>
    </w:p>
    <w:p w:rsidR="000332FF" w:rsidRPr="00D062CD" w:rsidRDefault="000332FF" w:rsidP="000332FF">
      <w:pPr>
        <w:spacing w:after="0" w:line="240" w:lineRule="auto"/>
        <w:rPr>
          <w:rFonts w:ascii="Times New Roman" w:eastAsia="Times New Roman" w:hAnsi="Times New Roman" w:cs="Times New Roman"/>
          <w:b/>
          <w:sz w:val="20"/>
          <w:szCs w:val="20"/>
          <w:lang w:eastAsia="pl-PL"/>
        </w:rPr>
      </w:pPr>
    </w:p>
    <w:p w:rsidR="000332FF" w:rsidRPr="00D062CD" w:rsidRDefault="000332FF" w:rsidP="000332FF">
      <w:pPr>
        <w:spacing w:after="0" w:line="240" w:lineRule="auto"/>
        <w:rPr>
          <w:rFonts w:ascii="Times New Roman" w:eastAsia="Times New Roman" w:hAnsi="Times New Roman" w:cs="Times New Roman"/>
          <w:b/>
          <w:lang w:eastAsia="pl-PL"/>
        </w:rPr>
      </w:pPr>
    </w:p>
    <w:p w:rsidR="000332FF" w:rsidRPr="00D062CD" w:rsidRDefault="000332FF" w:rsidP="000332FF">
      <w:pPr>
        <w:spacing w:after="0" w:line="240" w:lineRule="auto"/>
        <w:rPr>
          <w:rFonts w:ascii="Times New Roman" w:eastAsia="Times New Roman" w:hAnsi="Times New Roman" w:cs="Times New Roman"/>
          <w:b/>
          <w:lang w:eastAsia="pl-PL"/>
        </w:rPr>
      </w:pPr>
      <w:r w:rsidRPr="00D062CD">
        <w:rPr>
          <w:rFonts w:ascii="Times New Roman" w:eastAsia="Times New Roman" w:hAnsi="Times New Roman" w:cs="Times New Roman"/>
          <w:b/>
          <w:lang w:eastAsia="pl-PL"/>
        </w:rPr>
        <w:t>PRZEDMIOT ZAMÓWIENIA:</w:t>
      </w:r>
    </w:p>
    <w:p w:rsidR="000332FF" w:rsidRPr="00D062CD" w:rsidRDefault="000332FF" w:rsidP="000332FF">
      <w:pPr>
        <w:spacing w:after="0" w:line="240" w:lineRule="auto"/>
        <w:rPr>
          <w:rFonts w:ascii="Times New Roman" w:eastAsia="Times New Roman" w:hAnsi="Times New Roman" w:cs="Times New Roman"/>
          <w:b/>
          <w:lang w:eastAsia="pl-PL"/>
        </w:rPr>
      </w:pPr>
    </w:p>
    <w:tbl>
      <w:tblPr>
        <w:tblW w:w="9387" w:type="dxa"/>
        <w:jc w:val="center"/>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387"/>
      </w:tblGrid>
      <w:tr w:rsidR="000332FF" w:rsidRPr="00D062CD" w:rsidTr="00253E96">
        <w:trPr>
          <w:trHeight w:val="2718"/>
          <w:jc w:val="center"/>
        </w:trPr>
        <w:tc>
          <w:tcPr>
            <w:tcW w:w="9387" w:type="dxa"/>
            <w:tcBorders>
              <w:top w:val="single" w:sz="4" w:space="0" w:color="auto"/>
              <w:left w:val="single" w:sz="4" w:space="0" w:color="auto"/>
              <w:bottom w:val="single" w:sz="4" w:space="0" w:color="auto"/>
              <w:right w:val="single" w:sz="4" w:space="0" w:color="auto"/>
            </w:tcBorders>
          </w:tcPr>
          <w:p w:rsidR="000332FF" w:rsidRPr="00D062CD" w:rsidRDefault="000332FF" w:rsidP="00DB3364">
            <w:pPr>
              <w:tabs>
                <w:tab w:val="left" w:pos="5245"/>
              </w:tabs>
              <w:spacing w:after="0" w:line="240" w:lineRule="auto"/>
              <w:rPr>
                <w:rFonts w:ascii="Times New Roman" w:eastAsia="Times New Roman" w:hAnsi="Times New Roman" w:cs="Times New Roman"/>
                <w:b/>
                <w:i/>
                <w:iCs/>
                <w:sz w:val="18"/>
                <w:szCs w:val="18"/>
                <w:lang w:eastAsia="pl-PL"/>
              </w:rPr>
            </w:pPr>
          </w:p>
          <w:p w:rsidR="000332FF" w:rsidRPr="00D062CD" w:rsidRDefault="000332FF" w:rsidP="00DB3364">
            <w:pPr>
              <w:spacing w:before="120" w:after="0"/>
              <w:contextualSpacing/>
              <w:jc w:val="center"/>
              <w:rPr>
                <w:rFonts w:ascii="Times New Roman" w:eastAsia="Times New Roman" w:hAnsi="Times New Roman" w:cs="Times New Roman"/>
                <w:sz w:val="20"/>
                <w:szCs w:val="20"/>
                <w:lang w:eastAsia="pl-PL"/>
              </w:rPr>
            </w:pPr>
            <w:r w:rsidRPr="00D062CD">
              <w:rPr>
                <w:rFonts w:ascii="Times New Roman" w:eastAsia="Times New Roman" w:hAnsi="Times New Roman" w:cs="Times New Roman"/>
                <w:sz w:val="24"/>
                <w:szCs w:val="24"/>
                <w:lang w:eastAsia="pl-PL"/>
              </w:rPr>
              <w:t>Wykonanie  inwestycji pn.:</w:t>
            </w:r>
            <w:r w:rsidRPr="00D062CD">
              <w:rPr>
                <w:rFonts w:ascii="Times New Roman" w:eastAsia="Times New Roman" w:hAnsi="Times New Roman" w:cs="Times New Roman"/>
                <w:sz w:val="20"/>
                <w:szCs w:val="20"/>
                <w:lang w:eastAsia="pl-PL"/>
              </w:rPr>
              <w:t xml:space="preserve"> </w:t>
            </w:r>
          </w:p>
          <w:p w:rsidR="000332FF" w:rsidRPr="00D062CD" w:rsidRDefault="000332FF" w:rsidP="00DB3364">
            <w:pPr>
              <w:spacing w:before="120" w:after="0"/>
              <w:contextualSpacing/>
              <w:jc w:val="center"/>
              <w:rPr>
                <w:rFonts w:ascii="Times New Roman" w:eastAsia="Times New Roman" w:hAnsi="Times New Roman" w:cs="Times New Roman"/>
                <w:sz w:val="20"/>
                <w:szCs w:val="20"/>
                <w:lang w:eastAsia="pl-PL"/>
              </w:rPr>
            </w:pPr>
          </w:p>
          <w:p w:rsidR="000332FF" w:rsidRPr="00D062CD" w:rsidRDefault="000332FF" w:rsidP="00DB3364">
            <w:pPr>
              <w:spacing w:before="120" w:after="0"/>
              <w:contextualSpacing/>
              <w:jc w:val="center"/>
              <w:rPr>
                <w:rFonts w:ascii="Times New Roman" w:eastAsia="Times New Roman" w:hAnsi="Times New Roman" w:cs="Times New Roman"/>
                <w:sz w:val="20"/>
                <w:szCs w:val="20"/>
                <w:lang w:eastAsia="pl-PL"/>
              </w:rPr>
            </w:pPr>
          </w:p>
          <w:p w:rsidR="000332FF" w:rsidRPr="00D062CD" w:rsidRDefault="000332FF" w:rsidP="00DB3364">
            <w:pPr>
              <w:spacing w:before="120" w:after="0"/>
              <w:contextualSpacing/>
              <w:jc w:val="center"/>
              <w:rPr>
                <w:rFonts w:ascii="Times New Roman" w:eastAsia="Times New Roman" w:hAnsi="Times New Roman" w:cs="Times New Roman"/>
                <w:b/>
                <w:sz w:val="24"/>
                <w:szCs w:val="24"/>
                <w:lang w:eastAsia="pl-PL"/>
              </w:rPr>
            </w:pPr>
            <w:r w:rsidRPr="00D062CD">
              <w:rPr>
                <w:rFonts w:ascii="Times New Roman" w:eastAsia="Times New Roman" w:hAnsi="Times New Roman" w:cs="Times New Roman"/>
                <w:b/>
                <w:sz w:val="24"/>
                <w:szCs w:val="24"/>
                <w:lang w:eastAsia="pl-PL"/>
              </w:rPr>
              <w:t>„</w:t>
            </w:r>
            <w:r w:rsidR="00253E96" w:rsidRPr="00D062CD">
              <w:rPr>
                <w:rFonts w:ascii="Times New Roman" w:eastAsia="Times New Roman" w:hAnsi="Times New Roman" w:cs="Times New Roman"/>
                <w:b/>
                <w:sz w:val="24"/>
                <w:szCs w:val="24"/>
                <w:lang w:eastAsia="pl-PL"/>
              </w:rPr>
              <w:t xml:space="preserve">Wykonanie Programu Funkcjonalno-Użytkowego przebudowy  wskazanych dróg gminnych w gminie Szprotawa </w:t>
            </w:r>
            <w:r w:rsidRPr="00D062CD">
              <w:rPr>
                <w:rFonts w:ascii="Times New Roman" w:eastAsia="Times New Roman" w:hAnsi="Times New Roman" w:cs="Times New Roman"/>
                <w:b/>
                <w:sz w:val="24"/>
                <w:szCs w:val="24"/>
                <w:lang w:eastAsia="pl-PL"/>
              </w:rPr>
              <w:t>”</w:t>
            </w:r>
          </w:p>
          <w:p w:rsidR="000332FF" w:rsidRPr="00D062CD" w:rsidRDefault="000332FF" w:rsidP="00DB3364">
            <w:pPr>
              <w:spacing w:before="100" w:beforeAutospacing="1" w:after="100" w:afterAutospacing="1"/>
              <w:contextualSpacing/>
              <w:jc w:val="center"/>
              <w:rPr>
                <w:rFonts w:ascii="Times New Roman" w:eastAsia="Times New Roman" w:hAnsi="Times New Roman" w:cs="Times New Roman"/>
                <w:sz w:val="24"/>
                <w:szCs w:val="24"/>
                <w:lang w:eastAsia="pl-PL"/>
              </w:rPr>
            </w:pPr>
          </w:p>
        </w:tc>
      </w:tr>
    </w:tbl>
    <w:p w:rsidR="000332FF" w:rsidRPr="00D062CD" w:rsidRDefault="000332FF" w:rsidP="000332FF">
      <w:pPr>
        <w:spacing w:after="0" w:line="240" w:lineRule="auto"/>
        <w:rPr>
          <w:rFonts w:ascii="Times New Roman" w:eastAsia="Times New Roman" w:hAnsi="Times New Roman" w:cs="Times New Roman"/>
          <w:sz w:val="20"/>
          <w:szCs w:val="20"/>
          <w:lang w:eastAsia="pl-PL"/>
        </w:rPr>
      </w:pPr>
    </w:p>
    <w:p w:rsidR="000332FF" w:rsidRPr="00D062CD" w:rsidRDefault="000332FF" w:rsidP="000332FF">
      <w:pPr>
        <w:keepNext/>
        <w:spacing w:after="0" w:line="240" w:lineRule="auto"/>
        <w:outlineLvl w:val="0"/>
        <w:rPr>
          <w:rFonts w:ascii="Times New Roman" w:eastAsia="Times New Roman" w:hAnsi="Times New Roman" w:cs="Times New Roman"/>
          <w:b/>
          <w:sz w:val="18"/>
          <w:szCs w:val="18"/>
          <w:lang w:eastAsia="pl-PL"/>
        </w:rPr>
      </w:pPr>
    </w:p>
    <w:p w:rsidR="000332FF" w:rsidRPr="00D062CD" w:rsidRDefault="000332FF" w:rsidP="000332FF">
      <w:pPr>
        <w:keepNext/>
        <w:spacing w:after="0" w:line="240" w:lineRule="auto"/>
        <w:outlineLvl w:val="0"/>
        <w:rPr>
          <w:rFonts w:ascii="Times New Roman" w:eastAsia="Times New Roman" w:hAnsi="Times New Roman" w:cs="Times New Roman"/>
          <w:b/>
          <w:sz w:val="18"/>
          <w:szCs w:val="18"/>
          <w:lang w:eastAsia="pl-PL"/>
        </w:rPr>
      </w:pPr>
      <w:r w:rsidRPr="00D062CD">
        <w:rPr>
          <w:rFonts w:ascii="Times New Roman" w:eastAsia="Times New Roman" w:hAnsi="Times New Roman" w:cs="Times New Roman"/>
          <w:b/>
          <w:sz w:val="18"/>
          <w:szCs w:val="18"/>
          <w:lang w:eastAsia="pl-PL"/>
        </w:rPr>
        <w:t>Rodzaj zamówienia:</w:t>
      </w:r>
    </w:p>
    <w:p w:rsidR="000332FF" w:rsidRPr="00D062CD" w:rsidRDefault="000332FF" w:rsidP="000332FF">
      <w:pPr>
        <w:spacing w:after="0" w:line="240" w:lineRule="auto"/>
        <w:rPr>
          <w:rFonts w:ascii="Times New Roman" w:eastAsia="Times New Roman" w:hAnsi="Times New Roman" w:cs="Times New Roman"/>
          <w:sz w:val="18"/>
          <w:szCs w:val="18"/>
          <w:lang w:eastAsia="pl-PL"/>
        </w:rPr>
      </w:pPr>
      <w:r w:rsidRPr="00D062CD">
        <w:rPr>
          <w:rFonts w:ascii="Times New Roman" w:eastAsia="Times New Roman" w:hAnsi="Times New Roman" w:cs="Times New Roman"/>
          <w:sz w:val="18"/>
          <w:szCs w:val="18"/>
          <w:lang w:eastAsia="pl-PL"/>
        </w:rPr>
        <w:t>Usługi</w:t>
      </w:r>
    </w:p>
    <w:p w:rsidR="000332FF" w:rsidRPr="00D062CD" w:rsidRDefault="000332FF" w:rsidP="000332FF">
      <w:pPr>
        <w:spacing w:after="0" w:line="240" w:lineRule="auto"/>
        <w:rPr>
          <w:rFonts w:ascii="Times New Roman" w:eastAsia="Times New Roman" w:hAnsi="Times New Roman" w:cs="Times New Roman"/>
          <w:sz w:val="18"/>
          <w:szCs w:val="18"/>
          <w:lang w:eastAsia="pl-PL"/>
        </w:rPr>
      </w:pPr>
    </w:p>
    <w:p w:rsidR="000332FF" w:rsidRPr="00D062CD" w:rsidRDefault="000332FF" w:rsidP="000332FF">
      <w:pPr>
        <w:spacing w:after="0" w:line="240" w:lineRule="auto"/>
        <w:rPr>
          <w:rFonts w:ascii="Times New Roman" w:eastAsia="Times New Roman" w:hAnsi="Times New Roman" w:cs="Times New Roman"/>
          <w:b/>
          <w:sz w:val="18"/>
          <w:szCs w:val="18"/>
          <w:lang w:eastAsia="pl-PL"/>
        </w:rPr>
      </w:pPr>
    </w:p>
    <w:p w:rsidR="000332FF" w:rsidRPr="00D062CD" w:rsidRDefault="000332FF" w:rsidP="000332FF">
      <w:pPr>
        <w:spacing w:after="0" w:line="240" w:lineRule="auto"/>
        <w:rPr>
          <w:rFonts w:ascii="Times New Roman" w:eastAsia="Times New Roman" w:hAnsi="Times New Roman" w:cs="Times New Roman"/>
          <w:b/>
          <w:sz w:val="18"/>
          <w:szCs w:val="18"/>
          <w:lang w:eastAsia="pl-PL"/>
        </w:rPr>
      </w:pPr>
    </w:p>
    <w:p w:rsidR="000332FF" w:rsidRPr="00D062CD" w:rsidRDefault="000332FF" w:rsidP="000332FF">
      <w:pPr>
        <w:spacing w:after="0" w:line="240" w:lineRule="auto"/>
        <w:rPr>
          <w:rFonts w:ascii="Times New Roman" w:eastAsia="Times New Roman" w:hAnsi="Times New Roman" w:cs="Times New Roman"/>
          <w:b/>
          <w:sz w:val="18"/>
          <w:szCs w:val="18"/>
          <w:lang w:eastAsia="pl-PL"/>
        </w:rPr>
      </w:pPr>
      <w:r w:rsidRPr="00D062CD">
        <w:rPr>
          <w:rFonts w:ascii="Times New Roman" w:eastAsia="Times New Roman" w:hAnsi="Times New Roman" w:cs="Times New Roman"/>
          <w:b/>
          <w:sz w:val="18"/>
          <w:szCs w:val="18"/>
          <w:lang w:eastAsia="pl-PL"/>
        </w:rPr>
        <w:t>Tryb udzielanego zamówienia:</w:t>
      </w:r>
    </w:p>
    <w:p w:rsidR="000332FF" w:rsidRPr="00D062CD" w:rsidRDefault="000332FF" w:rsidP="000332FF">
      <w:pPr>
        <w:keepNext/>
        <w:spacing w:after="0" w:line="240" w:lineRule="auto"/>
        <w:outlineLvl w:val="4"/>
        <w:rPr>
          <w:rFonts w:ascii="Times New Roman" w:eastAsia="Times New Roman" w:hAnsi="Times New Roman" w:cs="Times New Roman"/>
          <w:sz w:val="18"/>
          <w:szCs w:val="18"/>
          <w:lang w:eastAsia="pl-PL"/>
        </w:rPr>
      </w:pPr>
      <w:r w:rsidRPr="00D062CD">
        <w:rPr>
          <w:rFonts w:ascii="Times New Roman" w:eastAsia="Times New Roman" w:hAnsi="Times New Roman" w:cs="Times New Roman"/>
          <w:sz w:val="18"/>
          <w:szCs w:val="18"/>
          <w:lang w:eastAsia="pl-PL"/>
        </w:rPr>
        <w:t>Tryb podstawowy</w:t>
      </w:r>
    </w:p>
    <w:p w:rsidR="000332FF" w:rsidRPr="00D062CD" w:rsidRDefault="000332FF" w:rsidP="000332FF">
      <w:pPr>
        <w:spacing w:after="0" w:line="240" w:lineRule="auto"/>
        <w:rPr>
          <w:rFonts w:ascii="Times New Roman" w:eastAsia="Times New Roman" w:hAnsi="Times New Roman" w:cs="Times New Roman"/>
          <w:sz w:val="18"/>
          <w:szCs w:val="18"/>
          <w:lang w:eastAsia="pl-PL"/>
        </w:rPr>
      </w:pPr>
    </w:p>
    <w:p w:rsidR="000332FF" w:rsidRPr="00D062CD" w:rsidRDefault="000332FF" w:rsidP="000332FF">
      <w:pPr>
        <w:spacing w:after="0" w:line="240" w:lineRule="auto"/>
        <w:rPr>
          <w:rFonts w:ascii="Times New Roman" w:eastAsia="Times New Roman" w:hAnsi="Times New Roman" w:cs="Times New Roman"/>
          <w:b/>
          <w:sz w:val="18"/>
          <w:szCs w:val="18"/>
          <w:lang w:eastAsia="pl-PL"/>
        </w:rPr>
      </w:pPr>
    </w:p>
    <w:p w:rsidR="000332FF" w:rsidRPr="00D062CD" w:rsidRDefault="000332FF" w:rsidP="000332FF">
      <w:pPr>
        <w:spacing w:after="0" w:line="240" w:lineRule="auto"/>
        <w:rPr>
          <w:rFonts w:ascii="Times New Roman" w:eastAsia="Times New Roman" w:hAnsi="Times New Roman" w:cs="Times New Roman"/>
          <w:b/>
          <w:sz w:val="18"/>
          <w:szCs w:val="18"/>
          <w:lang w:eastAsia="pl-PL"/>
        </w:rPr>
      </w:pPr>
      <w:r w:rsidRPr="00D062CD">
        <w:rPr>
          <w:rFonts w:ascii="Times New Roman" w:eastAsia="Times New Roman" w:hAnsi="Times New Roman" w:cs="Times New Roman"/>
          <w:b/>
          <w:sz w:val="18"/>
          <w:szCs w:val="18"/>
          <w:lang w:eastAsia="pl-PL"/>
        </w:rPr>
        <w:t xml:space="preserve">Zamawiający:   </w:t>
      </w:r>
    </w:p>
    <w:p w:rsidR="000332FF" w:rsidRPr="00D062CD" w:rsidRDefault="000332FF" w:rsidP="000332FF">
      <w:pPr>
        <w:spacing w:after="0" w:line="240" w:lineRule="auto"/>
        <w:rPr>
          <w:rFonts w:ascii="Times New Roman" w:eastAsia="Times New Roman" w:hAnsi="Times New Roman" w:cs="Times New Roman"/>
          <w:b/>
          <w:sz w:val="18"/>
          <w:szCs w:val="18"/>
          <w:lang w:eastAsia="pl-PL"/>
        </w:rPr>
      </w:pPr>
    </w:p>
    <w:p w:rsidR="000332FF" w:rsidRPr="00D062CD" w:rsidRDefault="000332FF" w:rsidP="000332FF">
      <w:pPr>
        <w:spacing w:after="0" w:line="240" w:lineRule="auto"/>
        <w:rPr>
          <w:rFonts w:ascii="Times New Roman" w:eastAsia="Times New Roman" w:hAnsi="Times New Roman" w:cs="Times New Roman"/>
          <w:b/>
          <w:sz w:val="18"/>
          <w:szCs w:val="18"/>
          <w:lang w:eastAsia="pl-PL"/>
        </w:rPr>
      </w:pPr>
      <w:r w:rsidRPr="00D062CD">
        <w:rPr>
          <w:rFonts w:ascii="Times New Roman" w:eastAsia="Times New Roman" w:hAnsi="Times New Roman" w:cs="Times New Roman"/>
          <w:b/>
          <w:sz w:val="18"/>
          <w:szCs w:val="18"/>
          <w:lang w:eastAsia="pl-PL"/>
        </w:rPr>
        <w:t>Gmina Szprotawa, Rynek 45,67-300 Szprotawa</w:t>
      </w:r>
    </w:p>
    <w:p w:rsidR="000332FF" w:rsidRPr="00D062CD" w:rsidRDefault="000332FF" w:rsidP="000332FF">
      <w:pPr>
        <w:spacing w:after="0" w:line="240" w:lineRule="auto"/>
        <w:rPr>
          <w:rFonts w:ascii="Times New Roman" w:eastAsia="Times New Roman" w:hAnsi="Times New Roman" w:cs="Times New Roman"/>
          <w:sz w:val="18"/>
          <w:szCs w:val="18"/>
          <w:lang w:eastAsia="pl-PL"/>
        </w:rPr>
      </w:pPr>
      <w:r w:rsidRPr="00D062CD">
        <w:rPr>
          <w:rFonts w:ascii="Times New Roman" w:eastAsia="Times New Roman" w:hAnsi="Times New Roman" w:cs="Times New Roman"/>
          <w:sz w:val="18"/>
          <w:szCs w:val="18"/>
          <w:lang w:eastAsia="pl-PL"/>
        </w:rPr>
        <w:t xml:space="preserve"> </w:t>
      </w:r>
    </w:p>
    <w:p w:rsidR="000332FF" w:rsidRPr="00D062CD" w:rsidRDefault="000332FF" w:rsidP="000332FF">
      <w:pPr>
        <w:spacing w:after="0" w:line="240" w:lineRule="auto"/>
        <w:rPr>
          <w:rFonts w:ascii="Times New Roman" w:eastAsia="Times New Roman" w:hAnsi="Times New Roman" w:cs="Times New Roman"/>
          <w:sz w:val="18"/>
          <w:szCs w:val="18"/>
          <w:lang w:eastAsia="pl-PL"/>
        </w:rPr>
      </w:pPr>
    </w:p>
    <w:p w:rsidR="000332FF" w:rsidRPr="00D062CD" w:rsidRDefault="000332FF" w:rsidP="000332FF">
      <w:pPr>
        <w:spacing w:after="0" w:line="240" w:lineRule="auto"/>
        <w:rPr>
          <w:rFonts w:ascii="Times New Roman" w:eastAsia="Times New Roman" w:hAnsi="Times New Roman" w:cs="Times New Roman"/>
          <w:b/>
          <w:sz w:val="18"/>
          <w:szCs w:val="18"/>
          <w:lang w:eastAsia="pl-PL"/>
        </w:rPr>
      </w:pPr>
      <w:r w:rsidRPr="00D062CD">
        <w:rPr>
          <w:rFonts w:ascii="Times New Roman" w:eastAsia="Times New Roman" w:hAnsi="Times New Roman" w:cs="Times New Roman"/>
          <w:b/>
          <w:sz w:val="18"/>
          <w:szCs w:val="18"/>
          <w:lang w:eastAsia="pl-PL"/>
        </w:rPr>
        <w:t>Zatwierdził:</w:t>
      </w:r>
    </w:p>
    <w:p w:rsidR="000332FF" w:rsidRPr="00D062CD" w:rsidRDefault="000332FF" w:rsidP="000332FF">
      <w:pPr>
        <w:spacing w:after="0" w:line="240" w:lineRule="auto"/>
        <w:rPr>
          <w:rFonts w:ascii="Times New Roman" w:eastAsia="Times New Roman" w:hAnsi="Times New Roman" w:cs="Times New Roman"/>
          <w:sz w:val="18"/>
          <w:szCs w:val="18"/>
          <w:lang w:eastAsia="pl-PL"/>
        </w:rPr>
      </w:pPr>
      <w:r w:rsidRPr="00D062CD">
        <w:rPr>
          <w:rFonts w:ascii="Times New Roman" w:eastAsia="Times New Roman" w:hAnsi="Times New Roman" w:cs="Times New Roman"/>
          <w:sz w:val="18"/>
          <w:szCs w:val="18"/>
          <w:lang w:eastAsia="pl-PL"/>
        </w:rPr>
        <w:t xml:space="preserve"> </w:t>
      </w:r>
    </w:p>
    <w:p w:rsidR="000332FF" w:rsidRPr="00D062CD" w:rsidRDefault="000332FF" w:rsidP="000332FF">
      <w:pPr>
        <w:spacing w:after="0" w:line="240" w:lineRule="auto"/>
        <w:rPr>
          <w:rFonts w:ascii="Times New Roman" w:eastAsia="Times New Roman" w:hAnsi="Times New Roman" w:cs="Times New Roman"/>
          <w:sz w:val="18"/>
          <w:szCs w:val="18"/>
          <w:lang w:eastAsia="pl-PL"/>
        </w:rPr>
      </w:pPr>
    </w:p>
    <w:p w:rsidR="000332FF" w:rsidRPr="00D062CD" w:rsidRDefault="000332FF" w:rsidP="000332FF">
      <w:pPr>
        <w:spacing w:after="0" w:line="240" w:lineRule="auto"/>
        <w:rPr>
          <w:rFonts w:ascii="Times New Roman" w:eastAsia="Times New Roman" w:hAnsi="Times New Roman" w:cs="Times New Roman"/>
          <w:sz w:val="18"/>
          <w:szCs w:val="18"/>
          <w:lang w:eastAsia="pl-PL"/>
        </w:rPr>
      </w:pPr>
      <w:r w:rsidRPr="00D062CD">
        <w:rPr>
          <w:rFonts w:ascii="Times New Roman" w:eastAsia="Times New Roman" w:hAnsi="Times New Roman" w:cs="Times New Roman"/>
          <w:sz w:val="18"/>
          <w:szCs w:val="18"/>
          <w:lang w:eastAsia="pl-PL"/>
        </w:rPr>
        <w:t xml:space="preserve"> DATA</w:t>
      </w:r>
    </w:p>
    <w:p w:rsidR="000332FF" w:rsidRPr="00D062CD" w:rsidRDefault="000332FF" w:rsidP="000332FF">
      <w:pPr>
        <w:spacing w:after="0" w:line="240" w:lineRule="auto"/>
        <w:rPr>
          <w:rFonts w:ascii="Times New Roman" w:eastAsia="Times New Roman" w:hAnsi="Times New Roman" w:cs="Times New Roman"/>
          <w:sz w:val="18"/>
          <w:szCs w:val="18"/>
          <w:lang w:eastAsia="pl-PL"/>
        </w:rPr>
      </w:pPr>
      <w:r w:rsidRPr="00D062CD">
        <w:rPr>
          <w:rFonts w:ascii="Times New Roman" w:eastAsia="Times New Roman" w:hAnsi="Times New Roman" w:cs="Times New Roman"/>
          <w:sz w:val="18"/>
          <w:szCs w:val="18"/>
          <w:lang w:eastAsia="pl-PL"/>
        </w:rPr>
        <w:t>.................................................................................</w:t>
      </w:r>
    </w:p>
    <w:p w:rsidR="000332FF" w:rsidRPr="00D062CD" w:rsidRDefault="000332FF" w:rsidP="000332FF">
      <w:pPr>
        <w:spacing w:after="0" w:line="240" w:lineRule="auto"/>
        <w:rPr>
          <w:rFonts w:ascii="Times New Roman" w:eastAsia="Times New Roman" w:hAnsi="Times New Roman" w:cs="Times New Roman"/>
          <w:sz w:val="16"/>
          <w:szCs w:val="16"/>
          <w:lang w:eastAsia="pl-PL"/>
        </w:rPr>
      </w:pPr>
      <w:r w:rsidRPr="00D062CD">
        <w:rPr>
          <w:rFonts w:ascii="Times New Roman" w:eastAsia="Times New Roman" w:hAnsi="Times New Roman" w:cs="Times New Roman"/>
          <w:sz w:val="16"/>
          <w:szCs w:val="16"/>
          <w:lang w:eastAsia="pl-PL"/>
        </w:rPr>
        <w:t xml:space="preserve">                               (data i podpis)</w:t>
      </w:r>
    </w:p>
    <w:p w:rsidR="000332FF" w:rsidRPr="00D062CD" w:rsidRDefault="000332FF" w:rsidP="000332FF">
      <w:pPr>
        <w:spacing w:after="0" w:line="240" w:lineRule="auto"/>
        <w:rPr>
          <w:rFonts w:ascii="Times New Roman" w:eastAsia="Times New Roman" w:hAnsi="Times New Roman" w:cs="Times New Roman"/>
          <w:sz w:val="18"/>
          <w:szCs w:val="18"/>
          <w:lang w:eastAsia="pl-PL"/>
        </w:rPr>
      </w:pPr>
    </w:p>
    <w:p w:rsidR="000332FF" w:rsidRPr="00D062CD" w:rsidRDefault="000332FF" w:rsidP="000332FF">
      <w:pPr>
        <w:spacing w:after="0" w:line="240" w:lineRule="auto"/>
        <w:rPr>
          <w:rFonts w:ascii="Times New Roman" w:eastAsia="Times New Roman" w:hAnsi="Times New Roman" w:cs="Times New Roman"/>
          <w:sz w:val="18"/>
          <w:szCs w:val="18"/>
          <w:lang w:eastAsia="pl-PL"/>
        </w:rPr>
      </w:pPr>
    </w:p>
    <w:p w:rsidR="000332FF" w:rsidRPr="00D062CD" w:rsidRDefault="000332FF" w:rsidP="000332FF">
      <w:pPr>
        <w:spacing w:after="0" w:line="240" w:lineRule="auto"/>
        <w:jc w:val="center"/>
        <w:rPr>
          <w:rFonts w:ascii="Times New Roman" w:eastAsia="Times New Roman" w:hAnsi="Times New Roman" w:cs="Times New Roman"/>
          <w:b/>
          <w:sz w:val="18"/>
          <w:szCs w:val="18"/>
          <w:lang w:eastAsia="pl-PL"/>
        </w:rPr>
      </w:pPr>
      <w:r w:rsidRPr="00D062CD">
        <w:rPr>
          <w:rFonts w:ascii="Times New Roman" w:eastAsia="Times New Roman" w:hAnsi="Times New Roman" w:cs="Times New Roman"/>
          <w:b/>
          <w:sz w:val="18"/>
          <w:szCs w:val="18"/>
          <w:lang w:eastAsia="pl-PL"/>
        </w:rPr>
        <w:t>luty  2021 r.</w:t>
      </w:r>
    </w:p>
    <w:p w:rsidR="000332FF" w:rsidRPr="00D062CD" w:rsidRDefault="000332FF" w:rsidP="000332FF">
      <w:pPr>
        <w:spacing w:after="0" w:line="360" w:lineRule="auto"/>
        <w:jc w:val="center"/>
        <w:rPr>
          <w:rFonts w:ascii="Times New Roman" w:eastAsia="Times New Roman" w:hAnsi="Times New Roman" w:cs="Times New Roman"/>
          <w:b/>
          <w:bCs/>
          <w:sz w:val="28"/>
          <w:szCs w:val="28"/>
          <w:lang w:eastAsia="pl-PL"/>
        </w:rPr>
      </w:pPr>
    </w:p>
    <w:p w:rsidR="000332FF" w:rsidRPr="00D062CD" w:rsidRDefault="000332FF" w:rsidP="000332FF">
      <w:pPr>
        <w:pStyle w:val="Default"/>
        <w:rPr>
          <w:rFonts w:ascii="Times New Roman" w:hAnsi="Times New Roman" w:cs="Times New Roman"/>
        </w:rPr>
      </w:pPr>
    </w:p>
    <w:p w:rsidR="000332FF" w:rsidRPr="00D062CD" w:rsidRDefault="000332FF" w:rsidP="000332FF">
      <w:pPr>
        <w:pStyle w:val="Default"/>
        <w:rPr>
          <w:rFonts w:ascii="Times New Roman" w:hAnsi="Times New Roman" w:cs="Times New Roman"/>
          <w:color w:val="auto"/>
        </w:rPr>
      </w:pPr>
    </w:p>
    <w:p w:rsidR="000332FF" w:rsidRPr="003E4C08" w:rsidRDefault="000332FF" w:rsidP="000332FF">
      <w:pPr>
        <w:pStyle w:val="Default"/>
        <w:pageBreakBefore/>
        <w:rPr>
          <w:rFonts w:ascii="Times New Roman" w:hAnsi="Times New Roman" w:cs="Times New Roman"/>
          <w:color w:val="auto"/>
        </w:rPr>
      </w:pPr>
      <w:r w:rsidRPr="003E4C08">
        <w:rPr>
          <w:rFonts w:ascii="Times New Roman" w:hAnsi="Times New Roman" w:cs="Times New Roman"/>
          <w:b/>
          <w:bCs/>
          <w:color w:val="auto"/>
        </w:rPr>
        <w:lastRenderedPageBreak/>
        <w:t xml:space="preserve">1. Nazwa i adres zamawiającego </w:t>
      </w:r>
    </w:p>
    <w:p w:rsidR="000332FF" w:rsidRPr="00D062CD" w:rsidRDefault="000332FF" w:rsidP="000332FF">
      <w:pPr>
        <w:spacing w:after="0" w:line="240" w:lineRule="auto"/>
        <w:ind w:firstLine="705"/>
        <w:rPr>
          <w:rFonts w:ascii="Times New Roman" w:eastAsia="Times New Roman" w:hAnsi="Times New Roman" w:cs="Times New Roman"/>
          <w:sz w:val="18"/>
          <w:szCs w:val="18"/>
          <w:lang w:eastAsia="pl-PL"/>
        </w:rPr>
      </w:pPr>
    </w:p>
    <w:p w:rsidR="000332FF" w:rsidRPr="00D062CD" w:rsidRDefault="000332FF" w:rsidP="000332FF">
      <w:pPr>
        <w:spacing w:after="0" w:line="240" w:lineRule="auto"/>
        <w:ind w:firstLine="705"/>
        <w:rPr>
          <w:rFonts w:ascii="Times New Roman" w:eastAsia="Times New Roman" w:hAnsi="Times New Roman" w:cs="Times New Roman"/>
          <w:sz w:val="24"/>
          <w:szCs w:val="24"/>
          <w:lang w:eastAsia="pl-PL"/>
        </w:rPr>
      </w:pPr>
      <w:r w:rsidRPr="00D062CD">
        <w:rPr>
          <w:rFonts w:ascii="Times New Roman" w:eastAsia="Times New Roman" w:hAnsi="Times New Roman" w:cs="Times New Roman"/>
          <w:sz w:val="24"/>
          <w:szCs w:val="24"/>
          <w:lang w:eastAsia="pl-PL"/>
        </w:rPr>
        <w:t>Nazwa Zamawiającego: Gmina Szprotawa</w:t>
      </w:r>
      <w:r w:rsidRPr="00D062CD">
        <w:rPr>
          <w:rFonts w:ascii="Times New Roman" w:eastAsia="Times New Roman" w:hAnsi="Times New Roman" w:cs="Times New Roman"/>
          <w:sz w:val="24"/>
          <w:szCs w:val="24"/>
          <w:lang w:eastAsia="pl-PL"/>
        </w:rPr>
        <w:tab/>
      </w:r>
      <w:r w:rsidRPr="00D062CD">
        <w:rPr>
          <w:rFonts w:ascii="Times New Roman" w:eastAsia="Times New Roman" w:hAnsi="Times New Roman" w:cs="Times New Roman"/>
          <w:sz w:val="24"/>
          <w:szCs w:val="24"/>
          <w:lang w:eastAsia="pl-PL"/>
        </w:rPr>
        <w:tab/>
        <w:t xml:space="preserve"> </w:t>
      </w:r>
    </w:p>
    <w:p w:rsidR="000332FF" w:rsidRPr="00D062CD" w:rsidRDefault="000332FF" w:rsidP="000332FF">
      <w:pPr>
        <w:spacing w:after="0" w:line="240" w:lineRule="auto"/>
        <w:ind w:firstLine="705"/>
        <w:rPr>
          <w:rFonts w:ascii="Times New Roman" w:eastAsia="Times New Roman" w:hAnsi="Times New Roman" w:cs="Times New Roman"/>
          <w:sz w:val="24"/>
          <w:szCs w:val="24"/>
          <w:lang w:eastAsia="pl-PL"/>
        </w:rPr>
      </w:pPr>
      <w:r w:rsidRPr="00D062CD">
        <w:rPr>
          <w:rFonts w:ascii="Times New Roman" w:eastAsia="Times New Roman" w:hAnsi="Times New Roman" w:cs="Times New Roman"/>
          <w:sz w:val="24"/>
          <w:szCs w:val="24"/>
          <w:lang w:eastAsia="pl-PL"/>
        </w:rPr>
        <w:t>Adres Zamawiającego: Rynek 45, 67-300 Szprotawa</w:t>
      </w:r>
      <w:r w:rsidRPr="00D062CD">
        <w:rPr>
          <w:rFonts w:ascii="Times New Roman" w:eastAsia="Times New Roman" w:hAnsi="Times New Roman" w:cs="Times New Roman"/>
          <w:sz w:val="24"/>
          <w:szCs w:val="24"/>
          <w:lang w:eastAsia="pl-PL"/>
        </w:rPr>
        <w:tab/>
      </w:r>
      <w:r w:rsidRPr="00D062CD">
        <w:rPr>
          <w:rFonts w:ascii="Times New Roman" w:eastAsia="Times New Roman" w:hAnsi="Times New Roman" w:cs="Times New Roman"/>
          <w:sz w:val="24"/>
          <w:szCs w:val="24"/>
          <w:lang w:eastAsia="pl-PL"/>
        </w:rPr>
        <w:tab/>
        <w:t xml:space="preserve"> </w:t>
      </w:r>
    </w:p>
    <w:p w:rsidR="000332FF" w:rsidRPr="006D22D4" w:rsidRDefault="000332FF" w:rsidP="000332FF">
      <w:pPr>
        <w:spacing w:after="0" w:line="240" w:lineRule="auto"/>
        <w:ind w:firstLine="705"/>
        <w:rPr>
          <w:rFonts w:ascii="Times New Roman" w:eastAsia="Times New Roman" w:hAnsi="Times New Roman" w:cs="Times New Roman"/>
          <w:sz w:val="24"/>
          <w:szCs w:val="24"/>
          <w:lang w:val="en-US" w:eastAsia="pl-PL"/>
        </w:rPr>
      </w:pPr>
      <w:r w:rsidRPr="006D22D4">
        <w:rPr>
          <w:rFonts w:ascii="Times New Roman" w:eastAsia="Times New Roman" w:hAnsi="Times New Roman" w:cs="Times New Roman"/>
          <w:sz w:val="24"/>
          <w:szCs w:val="24"/>
          <w:lang w:val="en-US" w:eastAsia="pl-PL"/>
        </w:rPr>
        <w:t xml:space="preserve">NIP: </w:t>
      </w:r>
      <w:r w:rsidRPr="006D22D4">
        <w:rPr>
          <w:rFonts w:ascii="Times New Roman" w:eastAsia="Times New Roman" w:hAnsi="Times New Roman" w:cs="Times New Roman"/>
          <w:sz w:val="24"/>
          <w:szCs w:val="24"/>
          <w:lang w:val="en-US" w:eastAsia="pl-PL"/>
        </w:rPr>
        <w:tab/>
        <w:t>924-10-00-696</w:t>
      </w:r>
      <w:r w:rsidRPr="006D22D4">
        <w:rPr>
          <w:rFonts w:ascii="Times New Roman" w:eastAsia="Times New Roman" w:hAnsi="Times New Roman" w:cs="Times New Roman"/>
          <w:sz w:val="24"/>
          <w:szCs w:val="24"/>
          <w:lang w:val="en-US" w:eastAsia="pl-PL"/>
        </w:rPr>
        <w:tab/>
      </w:r>
      <w:r w:rsidRPr="006D22D4">
        <w:rPr>
          <w:rFonts w:ascii="Times New Roman" w:eastAsia="Times New Roman" w:hAnsi="Times New Roman" w:cs="Times New Roman"/>
          <w:sz w:val="24"/>
          <w:szCs w:val="24"/>
          <w:lang w:val="en-US" w:eastAsia="pl-PL"/>
        </w:rPr>
        <w:tab/>
      </w:r>
      <w:r w:rsidRPr="006D22D4">
        <w:rPr>
          <w:rFonts w:ascii="Times New Roman" w:eastAsia="Times New Roman" w:hAnsi="Times New Roman" w:cs="Times New Roman"/>
          <w:sz w:val="24"/>
          <w:szCs w:val="24"/>
          <w:lang w:val="en-US" w:eastAsia="pl-PL"/>
        </w:rPr>
        <w:tab/>
      </w:r>
      <w:r w:rsidRPr="00D062CD">
        <w:rPr>
          <w:rFonts w:ascii="Times New Roman" w:eastAsia="Times New Roman" w:hAnsi="Times New Roman" w:cs="Times New Roman"/>
          <w:sz w:val="24"/>
          <w:szCs w:val="24"/>
          <w:lang w:val="de-DE" w:eastAsia="pl-PL"/>
        </w:rPr>
        <w:t xml:space="preserve"> </w:t>
      </w:r>
    </w:p>
    <w:p w:rsidR="000332FF" w:rsidRPr="00D062CD" w:rsidRDefault="000332FF" w:rsidP="000332FF">
      <w:pPr>
        <w:spacing w:after="0" w:line="240" w:lineRule="auto"/>
        <w:ind w:firstLine="705"/>
        <w:rPr>
          <w:rFonts w:ascii="Times New Roman" w:eastAsia="Times New Roman" w:hAnsi="Times New Roman" w:cs="Times New Roman"/>
          <w:sz w:val="24"/>
          <w:szCs w:val="24"/>
          <w:lang w:val="en-US" w:eastAsia="pl-PL"/>
        </w:rPr>
      </w:pPr>
      <w:r w:rsidRPr="00D062CD">
        <w:rPr>
          <w:rFonts w:ascii="Times New Roman" w:eastAsia="Times New Roman" w:hAnsi="Times New Roman" w:cs="Times New Roman"/>
          <w:sz w:val="24"/>
          <w:szCs w:val="24"/>
          <w:lang w:val="en-US" w:eastAsia="pl-PL"/>
        </w:rPr>
        <w:t>REGON: 970770445</w:t>
      </w:r>
      <w:r w:rsidRPr="00D062CD">
        <w:rPr>
          <w:rFonts w:ascii="Times New Roman" w:eastAsia="Times New Roman" w:hAnsi="Times New Roman" w:cs="Times New Roman"/>
          <w:sz w:val="24"/>
          <w:szCs w:val="24"/>
          <w:lang w:val="en-US" w:eastAsia="pl-PL"/>
        </w:rPr>
        <w:tab/>
      </w:r>
      <w:r w:rsidRPr="00D062CD">
        <w:rPr>
          <w:rFonts w:ascii="Times New Roman" w:eastAsia="Times New Roman" w:hAnsi="Times New Roman" w:cs="Times New Roman"/>
          <w:sz w:val="24"/>
          <w:szCs w:val="24"/>
          <w:lang w:val="en-US" w:eastAsia="pl-PL"/>
        </w:rPr>
        <w:tab/>
      </w:r>
      <w:r w:rsidRPr="00D062CD">
        <w:rPr>
          <w:rFonts w:ascii="Times New Roman" w:eastAsia="Times New Roman" w:hAnsi="Times New Roman" w:cs="Times New Roman"/>
          <w:sz w:val="24"/>
          <w:szCs w:val="24"/>
          <w:lang w:val="en-US" w:eastAsia="pl-PL"/>
        </w:rPr>
        <w:tab/>
        <w:t xml:space="preserve"> </w:t>
      </w:r>
    </w:p>
    <w:p w:rsidR="000332FF" w:rsidRPr="00D062CD" w:rsidRDefault="000332FF" w:rsidP="000332FF">
      <w:pPr>
        <w:spacing w:after="0" w:line="240" w:lineRule="auto"/>
        <w:ind w:firstLine="705"/>
        <w:rPr>
          <w:rFonts w:ascii="Times New Roman" w:eastAsia="Times New Roman" w:hAnsi="Times New Roman" w:cs="Times New Roman"/>
          <w:sz w:val="24"/>
          <w:szCs w:val="24"/>
          <w:lang w:val="en-US" w:eastAsia="pl-PL"/>
        </w:rPr>
      </w:pPr>
      <w:r w:rsidRPr="00D062CD">
        <w:rPr>
          <w:rFonts w:ascii="Times New Roman" w:eastAsia="Times New Roman" w:hAnsi="Times New Roman" w:cs="Times New Roman"/>
          <w:sz w:val="24"/>
          <w:szCs w:val="24"/>
          <w:lang w:val="en-US" w:eastAsia="pl-PL"/>
        </w:rPr>
        <w:t xml:space="preserve">Tel.:68/3760580 </w:t>
      </w:r>
      <w:r w:rsidRPr="00D062CD">
        <w:rPr>
          <w:rFonts w:ascii="Times New Roman" w:eastAsia="Times New Roman" w:hAnsi="Times New Roman" w:cs="Times New Roman"/>
          <w:sz w:val="24"/>
          <w:szCs w:val="24"/>
          <w:lang w:val="en-US" w:eastAsia="pl-PL"/>
        </w:rPr>
        <w:tab/>
      </w:r>
      <w:r w:rsidRPr="00D062CD">
        <w:rPr>
          <w:rFonts w:ascii="Times New Roman" w:eastAsia="Times New Roman" w:hAnsi="Times New Roman" w:cs="Times New Roman"/>
          <w:sz w:val="24"/>
          <w:szCs w:val="24"/>
          <w:lang w:val="en-US" w:eastAsia="pl-PL"/>
        </w:rPr>
        <w:tab/>
      </w:r>
      <w:r w:rsidRPr="00D062CD">
        <w:rPr>
          <w:rFonts w:ascii="Times New Roman" w:eastAsia="Times New Roman" w:hAnsi="Times New Roman" w:cs="Times New Roman"/>
          <w:sz w:val="24"/>
          <w:szCs w:val="24"/>
          <w:lang w:val="en-US" w:eastAsia="pl-PL"/>
        </w:rPr>
        <w:tab/>
      </w:r>
      <w:r w:rsidRPr="00D062CD">
        <w:rPr>
          <w:rFonts w:ascii="Times New Roman" w:eastAsia="Times New Roman" w:hAnsi="Times New Roman" w:cs="Times New Roman"/>
          <w:sz w:val="24"/>
          <w:szCs w:val="24"/>
          <w:lang w:val="en-US" w:eastAsia="pl-PL"/>
        </w:rPr>
        <w:tab/>
        <w:t xml:space="preserve"> </w:t>
      </w:r>
    </w:p>
    <w:p w:rsidR="000332FF" w:rsidRPr="00D062CD" w:rsidRDefault="000332FF" w:rsidP="000332FF">
      <w:pPr>
        <w:spacing w:after="0" w:line="240" w:lineRule="auto"/>
        <w:ind w:firstLine="705"/>
        <w:rPr>
          <w:rFonts w:ascii="Times New Roman" w:eastAsia="Times New Roman" w:hAnsi="Times New Roman" w:cs="Times New Roman"/>
          <w:sz w:val="24"/>
          <w:szCs w:val="24"/>
          <w:lang w:val="en-US" w:eastAsia="pl-PL"/>
        </w:rPr>
      </w:pPr>
      <w:proofErr w:type="spellStart"/>
      <w:r w:rsidRPr="00D062CD">
        <w:rPr>
          <w:rFonts w:ascii="Times New Roman" w:eastAsia="Times New Roman" w:hAnsi="Times New Roman" w:cs="Times New Roman"/>
          <w:sz w:val="24"/>
          <w:szCs w:val="24"/>
          <w:lang w:val="en-US" w:eastAsia="pl-PL"/>
        </w:rPr>
        <w:t>Faks</w:t>
      </w:r>
      <w:proofErr w:type="spellEnd"/>
      <w:r w:rsidRPr="00D062CD">
        <w:rPr>
          <w:rFonts w:ascii="Times New Roman" w:eastAsia="Times New Roman" w:hAnsi="Times New Roman" w:cs="Times New Roman"/>
          <w:sz w:val="24"/>
          <w:szCs w:val="24"/>
          <w:lang w:val="en-US" w:eastAsia="pl-PL"/>
        </w:rPr>
        <w:t>: 67/3762220</w:t>
      </w:r>
      <w:r w:rsidRPr="00D062CD">
        <w:rPr>
          <w:rFonts w:ascii="Times New Roman" w:eastAsia="Times New Roman" w:hAnsi="Times New Roman" w:cs="Times New Roman"/>
          <w:sz w:val="24"/>
          <w:szCs w:val="24"/>
          <w:lang w:val="en-US" w:eastAsia="pl-PL"/>
        </w:rPr>
        <w:tab/>
      </w:r>
      <w:r w:rsidRPr="00D062CD">
        <w:rPr>
          <w:rFonts w:ascii="Times New Roman" w:eastAsia="Times New Roman" w:hAnsi="Times New Roman" w:cs="Times New Roman"/>
          <w:sz w:val="24"/>
          <w:szCs w:val="24"/>
          <w:lang w:val="en-US" w:eastAsia="pl-PL"/>
        </w:rPr>
        <w:tab/>
      </w:r>
      <w:r w:rsidRPr="00D062CD">
        <w:rPr>
          <w:rFonts w:ascii="Times New Roman" w:eastAsia="Times New Roman" w:hAnsi="Times New Roman" w:cs="Times New Roman"/>
          <w:sz w:val="24"/>
          <w:szCs w:val="24"/>
          <w:lang w:val="en-US" w:eastAsia="pl-PL"/>
        </w:rPr>
        <w:tab/>
      </w:r>
      <w:r w:rsidRPr="00D062CD">
        <w:rPr>
          <w:rFonts w:ascii="Times New Roman" w:eastAsia="Times New Roman" w:hAnsi="Times New Roman" w:cs="Times New Roman"/>
          <w:sz w:val="24"/>
          <w:szCs w:val="24"/>
          <w:lang w:val="en-US" w:eastAsia="pl-PL"/>
        </w:rPr>
        <w:tab/>
        <w:t xml:space="preserve"> </w:t>
      </w:r>
    </w:p>
    <w:p w:rsidR="000332FF" w:rsidRPr="00D062CD" w:rsidRDefault="000332FF" w:rsidP="000332FF">
      <w:pPr>
        <w:spacing w:after="0" w:line="240" w:lineRule="auto"/>
        <w:ind w:firstLine="705"/>
        <w:rPr>
          <w:rFonts w:ascii="Times New Roman" w:eastAsia="Times New Roman" w:hAnsi="Times New Roman" w:cs="Times New Roman"/>
          <w:sz w:val="24"/>
          <w:szCs w:val="24"/>
          <w:lang w:val="en-US" w:eastAsia="pl-PL"/>
        </w:rPr>
      </w:pPr>
      <w:r w:rsidRPr="00D062CD">
        <w:rPr>
          <w:rFonts w:ascii="Times New Roman" w:eastAsia="Times New Roman" w:hAnsi="Times New Roman" w:cs="Times New Roman"/>
          <w:sz w:val="24"/>
          <w:szCs w:val="24"/>
          <w:lang w:val="en-US" w:eastAsia="pl-PL"/>
        </w:rPr>
        <w:t>E-mail: ratusz@szprotawa.pl</w:t>
      </w:r>
      <w:r w:rsidRPr="00D062CD">
        <w:rPr>
          <w:rFonts w:ascii="Times New Roman" w:eastAsia="Times New Roman" w:hAnsi="Times New Roman" w:cs="Times New Roman"/>
          <w:sz w:val="24"/>
          <w:szCs w:val="24"/>
          <w:lang w:val="en-US" w:eastAsia="pl-PL"/>
        </w:rPr>
        <w:tab/>
      </w:r>
      <w:r w:rsidRPr="00D062CD">
        <w:rPr>
          <w:rFonts w:ascii="Times New Roman" w:eastAsia="Times New Roman" w:hAnsi="Times New Roman" w:cs="Times New Roman"/>
          <w:sz w:val="24"/>
          <w:szCs w:val="24"/>
          <w:lang w:val="en-US" w:eastAsia="pl-PL"/>
        </w:rPr>
        <w:tab/>
      </w:r>
      <w:r w:rsidRPr="00D062CD">
        <w:rPr>
          <w:rFonts w:ascii="Times New Roman" w:eastAsia="Times New Roman" w:hAnsi="Times New Roman" w:cs="Times New Roman"/>
          <w:sz w:val="24"/>
          <w:szCs w:val="24"/>
          <w:lang w:val="en-US" w:eastAsia="pl-PL"/>
        </w:rPr>
        <w:tab/>
      </w:r>
      <w:r w:rsidRPr="00D062CD">
        <w:rPr>
          <w:rFonts w:ascii="Times New Roman" w:eastAsia="Times New Roman" w:hAnsi="Times New Roman" w:cs="Times New Roman"/>
          <w:sz w:val="24"/>
          <w:szCs w:val="24"/>
          <w:lang w:val="en-US" w:eastAsia="pl-PL"/>
        </w:rPr>
        <w:tab/>
      </w:r>
      <w:hyperlink r:id="rId8" w:history="1"/>
      <w:r w:rsidRPr="00D062CD">
        <w:rPr>
          <w:rFonts w:ascii="Times New Roman" w:eastAsia="Times New Roman" w:hAnsi="Times New Roman" w:cs="Times New Roman"/>
          <w:sz w:val="24"/>
          <w:szCs w:val="24"/>
          <w:lang w:val="en-US" w:eastAsia="pl-PL"/>
        </w:rPr>
        <w:t xml:space="preserve"> </w:t>
      </w:r>
    </w:p>
    <w:p w:rsidR="000332FF" w:rsidRPr="00D062CD" w:rsidRDefault="000332FF" w:rsidP="000332FF">
      <w:pPr>
        <w:spacing w:after="0" w:line="240" w:lineRule="auto"/>
        <w:ind w:firstLine="705"/>
        <w:rPr>
          <w:rFonts w:ascii="Times New Roman" w:eastAsia="Times New Roman" w:hAnsi="Times New Roman" w:cs="Times New Roman"/>
          <w:sz w:val="24"/>
          <w:szCs w:val="24"/>
          <w:lang w:val="en-US" w:eastAsia="pl-PL"/>
        </w:rPr>
      </w:pPr>
      <w:r w:rsidRPr="00D062CD">
        <w:rPr>
          <w:rFonts w:ascii="Times New Roman" w:eastAsia="Times New Roman" w:hAnsi="Times New Roman" w:cs="Times New Roman"/>
          <w:sz w:val="24"/>
          <w:szCs w:val="24"/>
          <w:lang w:val="de-DE" w:eastAsia="pl-PL"/>
        </w:rPr>
        <w:tab/>
      </w:r>
      <w:r w:rsidRPr="00D062CD">
        <w:rPr>
          <w:rFonts w:ascii="Times New Roman" w:eastAsia="Times New Roman" w:hAnsi="Times New Roman" w:cs="Times New Roman"/>
          <w:sz w:val="24"/>
          <w:szCs w:val="24"/>
          <w:lang w:val="de-DE" w:eastAsia="pl-PL"/>
        </w:rPr>
        <w:tab/>
      </w:r>
      <w:r w:rsidRPr="00D062CD">
        <w:rPr>
          <w:rFonts w:ascii="Times New Roman" w:eastAsia="Times New Roman" w:hAnsi="Times New Roman" w:cs="Times New Roman"/>
          <w:sz w:val="24"/>
          <w:szCs w:val="24"/>
          <w:lang w:val="de-DE" w:eastAsia="pl-PL"/>
        </w:rPr>
        <w:tab/>
      </w:r>
      <w:r w:rsidRPr="00D062CD">
        <w:rPr>
          <w:rFonts w:ascii="Times New Roman" w:eastAsia="Times New Roman" w:hAnsi="Times New Roman" w:cs="Times New Roman"/>
          <w:sz w:val="24"/>
          <w:szCs w:val="24"/>
          <w:lang w:val="en-US" w:eastAsia="pl-PL"/>
        </w:rPr>
        <w:t xml:space="preserve"> </w:t>
      </w:r>
    </w:p>
    <w:p w:rsidR="000332FF" w:rsidRPr="00D062CD" w:rsidRDefault="000332FF" w:rsidP="000332FF">
      <w:pPr>
        <w:spacing w:after="0" w:line="240" w:lineRule="auto"/>
        <w:ind w:firstLine="705"/>
        <w:rPr>
          <w:rFonts w:ascii="Times New Roman" w:eastAsia="Times New Roman" w:hAnsi="Times New Roman" w:cs="Times New Roman"/>
          <w:sz w:val="24"/>
          <w:szCs w:val="24"/>
          <w:vertAlign w:val="superscript"/>
          <w:lang w:eastAsia="pl-PL"/>
        </w:rPr>
      </w:pPr>
      <w:r w:rsidRPr="00D062CD">
        <w:rPr>
          <w:rFonts w:ascii="Times New Roman" w:eastAsia="Times New Roman" w:hAnsi="Times New Roman" w:cs="Times New Roman"/>
          <w:sz w:val="24"/>
          <w:szCs w:val="24"/>
          <w:lang w:eastAsia="pl-PL"/>
        </w:rPr>
        <w:t xml:space="preserve">Godziny urzędowania (pracy): </w:t>
      </w:r>
      <w:r w:rsidRPr="00D062CD">
        <w:rPr>
          <w:rFonts w:ascii="Times New Roman" w:eastAsia="Times New Roman" w:hAnsi="Times New Roman" w:cs="Times New Roman"/>
          <w:sz w:val="24"/>
          <w:szCs w:val="24"/>
          <w:lang w:eastAsia="pl-PL"/>
        </w:rPr>
        <w:tab/>
        <w:t>poniedziałek w godz.  8-16</w:t>
      </w:r>
    </w:p>
    <w:p w:rsidR="000332FF" w:rsidRPr="00D062CD" w:rsidRDefault="008E2AA2" w:rsidP="000332FF">
      <w:pPr>
        <w:spacing w:after="0" w:line="240" w:lineRule="auto"/>
        <w:ind w:left="2832" w:firstLine="708"/>
        <w:rPr>
          <w:rFonts w:ascii="Times New Roman" w:eastAsia="Times New Roman" w:hAnsi="Times New Roman" w:cs="Times New Roman"/>
          <w:sz w:val="24"/>
          <w:szCs w:val="24"/>
          <w:lang w:eastAsia="pl-PL"/>
        </w:rPr>
      </w:pPr>
      <w:r w:rsidRPr="00D062CD">
        <w:rPr>
          <w:rFonts w:ascii="Times New Roman" w:eastAsia="Times New Roman" w:hAnsi="Times New Roman" w:cs="Times New Roman"/>
          <w:sz w:val="24"/>
          <w:szCs w:val="24"/>
          <w:lang w:eastAsia="pl-PL"/>
        </w:rPr>
        <w:t xml:space="preserve">           </w:t>
      </w:r>
      <w:r w:rsidR="000332FF" w:rsidRPr="00D062CD">
        <w:rPr>
          <w:rFonts w:ascii="Times New Roman" w:eastAsia="Times New Roman" w:hAnsi="Times New Roman" w:cs="Times New Roman"/>
          <w:sz w:val="24"/>
          <w:szCs w:val="24"/>
          <w:lang w:eastAsia="pl-PL"/>
        </w:rPr>
        <w:t>wtorek-piątek w godz.  7-15</w:t>
      </w:r>
    </w:p>
    <w:p w:rsidR="000332FF" w:rsidRPr="00D062CD" w:rsidRDefault="000332FF" w:rsidP="000332FF">
      <w:pPr>
        <w:pStyle w:val="Default"/>
        <w:rPr>
          <w:rFonts w:ascii="Times New Roman" w:hAnsi="Times New Roman" w:cs="Times New Roman"/>
          <w:color w:val="auto"/>
          <w:sz w:val="20"/>
          <w:szCs w:val="20"/>
        </w:rPr>
      </w:pPr>
    </w:p>
    <w:p w:rsidR="000332FF" w:rsidRPr="003E4C08" w:rsidRDefault="000332FF" w:rsidP="000332FF">
      <w:pPr>
        <w:pStyle w:val="Default"/>
        <w:rPr>
          <w:rFonts w:ascii="Times New Roman" w:hAnsi="Times New Roman" w:cs="Times New Roman"/>
          <w:color w:val="auto"/>
          <w:sz w:val="22"/>
          <w:szCs w:val="22"/>
        </w:rPr>
      </w:pPr>
    </w:p>
    <w:p w:rsidR="000332FF" w:rsidRPr="003E4C08" w:rsidRDefault="000332FF" w:rsidP="000332FF">
      <w:pPr>
        <w:pStyle w:val="Default"/>
        <w:rPr>
          <w:rFonts w:ascii="Times New Roman" w:hAnsi="Times New Roman" w:cs="Times New Roman"/>
          <w:b/>
          <w:bCs/>
          <w:color w:val="auto"/>
          <w:sz w:val="22"/>
          <w:szCs w:val="22"/>
        </w:rPr>
      </w:pPr>
      <w:r w:rsidRPr="003E4C08">
        <w:rPr>
          <w:rFonts w:ascii="Times New Roman" w:hAnsi="Times New Roman" w:cs="Times New Roman"/>
          <w:b/>
          <w:bCs/>
          <w:color w:val="auto"/>
          <w:sz w:val="22"/>
          <w:szCs w:val="22"/>
        </w:rPr>
        <w:t xml:space="preserve">1.2. Strona internetowa prowadzonego postępowania, sposób komunikacji : </w:t>
      </w:r>
    </w:p>
    <w:p w:rsidR="000332FF" w:rsidRPr="00D062CD" w:rsidRDefault="000332FF" w:rsidP="000332FF">
      <w:pPr>
        <w:pStyle w:val="Default"/>
        <w:rPr>
          <w:rFonts w:ascii="Times New Roman" w:hAnsi="Times New Roman" w:cs="Times New Roman"/>
          <w:b/>
          <w:bCs/>
          <w:color w:val="auto"/>
          <w:sz w:val="20"/>
          <w:szCs w:val="20"/>
        </w:rPr>
      </w:pPr>
    </w:p>
    <w:p w:rsidR="000332FF" w:rsidRPr="00D062CD" w:rsidRDefault="000332FF" w:rsidP="000332FF">
      <w:pPr>
        <w:numPr>
          <w:ilvl w:val="0"/>
          <w:numId w:val="1"/>
        </w:numPr>
        <w:overflowPunct w:val="0"/>
        <w:autoSpaceDE w:val="0"/>
        <w:autoSpaceDN w:val="0"/>
        <w:adjustRightInd w:val="0"/>
        <w:spacing w:after="0" w:line="300" w:lineRule="auto"/>
        <w:jc w:val="both"/>
        <w:rPr>
          <w:rFonts w:ascii="Times New Roman" w:eastAsia="Times New Roman" w:hAnsi="Times New Roman" w:cs="Times New Roman"/>
          <w:bCs/>
          <w:iCs/>
          <w:sz w:val="24"/>
          <w:szCs w:val="24"/>
          <w:lang w:eastAsia="pl-PL"/>
        </w:rPr>
      </w:pPr>
      <w:r w:rsidRPr="00D062CD">
        <w:rPr>
          <w:rFonts w:ascii="Times New Roman" w:eastAsia="Times New Roman" w:hAnsi="Times New Roman" w:cs="Times New Roman"/>
          <w:sz w:val="24"/>
          <w:szCs w:val="24"/>
          <w:lang w:eastAsia="pl-PL"/>
        </w:rPr>
        <w:t xml:space="preserve">W postępowaniu o udzielenie zamówienia  komunikacja między Zamawiającym </w:t>
      </w:r>
      <w:r w:rsidRPr="00D062CD">
        <w:rPr>
          <w:rFonts w:ascii="Times New Roman" w:eastAsia="Times New Roman" w:hAnsi="Times New Roman" w:cs="Times New Roman"/>
          <w:sz w:val="24"/>
          <w:szCs w:val="24"/>
          <w:lang w:eastAsia="pl-PL"/>
        </w:rPr>
        <w:br/>
        <w:t xml:space="preserve">a Wykonawcami odbywa się przy użyciu </w:t>
      </w:r>
      <w:proofErr w:type="spellStart"/>
      <w:r w:rsidRPr="00D062CD">
        <w:rPr>
          <w:rFonts w:ascii="Times New Roman" w:eastAsia="Times New Roman" w:hAnsi="Times New Roman" w:cs="Times New Roman"/>
          <w:sz w:val="24"/>
          <w:szCs w:val="24"/>
          <w:lang w:eastAsia="pl-PL"/>
        </w:rPr>
        <w:t>miniPortalu</w:t>
      </w:r>
      <w:proofErr w:type="spellEnd"/>
      <w:r w:rsidRPr="00D062CD">
        <w:rPr>
          <w:rFonts w:ascii="Times New Roman" w:eastAsia="Times New Roman" w:hAnsi="Times New Roman" w:cs="Times New Roman"/>
          <w:sz w:val="24"/>
          <w:szCs w:val="24"/>
          <w:lang w:eastAsia="pl-PL"/>
        </w:rPr>
        <w:t xml:space="preserve"> </w:t>
      </w:r>
      <w:hyperlink r:id="rId9" w:history="1">
        <w:r w:rsidRPr="00D062CD">
          <w:rPr>
            <w:rFonts w:ascii="Times New Roman" w:eastAsia="Times New Roman" w:hAnsi="Times New Roman" w:cs="Times New Roman"/>
            <w:sz w:val="24"/>
            <w:szCs w:val="24"/>
            <w:u w:val="single"/>
            <w:lang w:eastAsia="pl-PL"/>
          </w:rPr>
          <w:t>https://miniportal.uzp.gov.pl/</w:t>
        </w:r>
      </w:hyperlink>
      <w:r w:rsidRPr="00D062CD">
        <w:rPr>
          <w:rFonts w:ascii="Times New Roman" w:eastAsia="Times New Roman" w:hAnsi="Times New Roman" w:cs="Times New Roman"/>
          <w:sz w:val="24"/>
          <w:szCs w:val="24"/>
          <w:lang w:eastAsia="pl-PL"/>
        </w:rPr>
        <w:t xml:space="preserve"> , </w:t>
      </w:r>
      <w:proofErr w:type="spellStart"/>
      <w:r w:rsidRPr="00D062CD">
        <w:rPr>
          <w:rFonts w:ascii="Times New Roman" w:eastAsia="Times New Roman" w:hAnsi="Times New Roman" w:cs="Times New Roman"/>
          <w:sz w:val="24"/>
          <w:szCs w:val="24"/>
          <w:lang w:eastAsia="pl-PL"/>
        </w:rPr>
        <w:t>ePUAPu</w:t>
      </w:r>
      <w:proofErr w:type="spellEnd"/>
      <w:r w:rsidRPr="00D062CD">
        <w:rPr>
          <w:rFonts w:ascii="Times New Roman" w:eastAsia="Times New Roman" w:hAnsi="Times New Roman" w:cs="Times New Roman"/>
          <w:sz w:val="24"/>
          <w:szCs w:val="24"/>
          <w:lang w:eastAsia="pl-PL"/>
        </w:rPr>
        <w:t xml:space="preserve"> </w:t>
      </w:r>
      <w:hyperlink r:id="rId10" w:history="1">
        <w:r w:rsidRPr="00D062CD">
          <w:rPr>
            <w:rFonts w:ascii="Times New Roman" w:eastAsia="Times New Roman" w:hAnsi="Times New Roman" w:cs="Times New Roman"/>
            <w:sz w:val="24"/>
            <w:szCs w:val="24"/>
            <w:u w:val="single"/>
            <w:lang w:eastAsia="pl-PL"/>
          </w:rPr>
          <w:t>https://epuap.gov.pl/wps/portal</w:t>
        </w:r>
      </w:hyperlink>
      <w:r w:rsidRPr="00D062CD">
        <w:rPr>
          <w:rFonts w:ascii="Times New Roman" w:eastAsia="Times New Roman" w:hAnsi="Times New Roman" w:cs="Times New Roman"/>
          <w:sz w:val="24"/>
          <w:szCs w:val="24"/>
          <w:lang w:eastAsia="pl-PL"/>
        </w:rPr>
        <w:t>, poczty elektronicznej oraz strony internetowej Zamawiającego:</w:t>
      </w:r>
      <w:r w:rsidRPr="00D062CD">
        <w:rPr>
          <w:rFonts w:ascii="Times New Roman" w:eastAsia="Times New Roman" w:hAnsi="Times New Roman" w:cs="Times New Roman"/>
          <w:b/>
          <w:color w:val="000000"/>
          <w:sz w:val="24"/>
          <w:szCs w:val="24"/>
          <w:lang w:eastAsia="pl-PL"/>
        </w:rPr>
        <w:t xml:space="preserve"> bip.wrota.lubuskie.pl/</w:t>
      </w:r>
      <w:proofErr w:type="spellStart"/>
      <w:r w:rsidRPr="00D062CD">
        <w:rPr>
          <w:rFonts w:ascii="Times New Roman" w:eastAsia="Times New Roman" w:hAnsi="Times New Roman" w:cs="Times New Roman"/>
          <w:b/>
          <w:color w:val="000000"/>
          <w:sz w:val="24"/>
          <w:szCs w:val="24"/>
          <w:lang w:eastAsia="pl-PL"/>
        </w:rPr>
        <w:t>ugszprotawa</w:t>
      </w:r>
      <w:proofErr w:type="spellEnd"/>
      <w:r w:rsidRPr="00D062CD">
        <w:rPr>
          <w:rFonts w:ascii="Times New Roman" w:eastAsia="Times New Roman" w:hAnsi="Times New Roman" w:cs="Times New Roman"/>
          <w:b/>
          <w:color w:val="000000"/>
          <w:sz w:val="24"/>
          <w:szCs w:val="24"/>
          <w:lang w:eastAsia="pl-PL"/>
        </w:rPr>
        <w:t>/</w:t>
      </w:r>
      <w:proofErr w:type="spellStart"/>
      <w:r w:rsidRPr="00D062CD">
        <w:rPr>
          <w:rFonts w:ascii="Times New Roman" w:eastAsia="Times New Roman" w:hAnsi="Times New Roman" w:cs="Times New Roman"/>
          <w:b/>
          <w:bCs/>
          <w:color w:val="000000"/>
          <w:sz w:val="24"/>
          <w:szCs w:val="24"/>
          <w:lang w:eastAsia="pl-PL"/>
        </w:rPr>
        <w:t>pl</w:t>
      </w:r>
      <w:proofErr w:type="spellEnd"/>
      <w:r w:rsidRPr="00D062CD">
        <w:rPr>
          <w:rFonts w:ascii="Times New Roman" w:eastAsia="Times New Roman" w:hAnsi="Times New Roman" w:cs="Times New Roman"/>
          <w:b/>
          <w:bCs/>
          <w:color w:val="000000"/>
          <w:sz w:val="24"/>
          <w:szCs w:val="24"/>
          <w:lang w:eastAsia="pl-PL"/>
        </w:rPr>
        <w:t xml:space="preserve">  </w:t>
      </w:r>
    </w:p>
    <w:p w:rsidR="000332FF" w:rsidRPr="00D062CD" w:rsidRDefault="000332FF" w:rsidP="000332FF">
      <w:pPr>
        <w:numPr>
          <w:ilvl w:val="0"/>
          <w:numId w:val="1"/>
        </w:numPr>
        <w:overflowPunct w:val="0"/>
        <w:autoSpaceDE w:val="0"/>
        <w:autoSpaceDN w:val="0"/>
        <w:adjustRightInd w:val="0"/>
        <w:spacing w:after="0" w:line="300" w:lineRule="auto"/>
        <w:jc w:val="both"/>
        <w:rPr>
          <w:rFonts w:ascii="Times New Roman" w:eastAsia="Times New Roman" w:hAnsi="Times New Roman" w:cs="Times New Roman"/>
          <w:sz w:val="24"/>
          <w:szCs w:val="24"/>
          <w:lang w:eastAsia="pl-PL"/>
        </w:rPr>
      </w:pPr>
      <w:r w:rsidRPr="00D062CD">
        <w:rPr>
          <w:rFonts w:ascii="Times New Roman" w:eastAsia="Times New Roman" w:hAnsi="Times New Roman" w:cs="Times New Roman"/>
          <w:sz w:val="24"/>
          <w:szCs w:val="24"/>
          <w:lang w:eastAsia="pl-PL"/>
        </w:rPr>
        <w:t>Zamawiający wyznacza następujące osoby do kontaktu z Wykonawcami:</w:t>
      </w:r>
    </w:p>
    <w:p w:rsidR="000332FF" w:rsidRPr="00D062CD" w:rsidRDefault="000332FF" w:rsidP="004C087E">
      <w:pPr>
        <w:overflowPunct w:val="0"/>
        <w:autoSpaceDE w:val="0"/>
        <w:autoSpaceDN w:val="0"/>
        <w:adjustRightInd w:val="0"/>
        <w:spacing w:before="120" w:after="0" w:line="240" w:lineRule="auto"/>
        <w:ind w:left="426"/>
        <w:jc w:val="both"/>
        <w:rPr>
          <w:rFonts w:ascii="Times New Roman" w:eastAsia="Times New Roman" w:hAnsi="Times New Roman" w:cs="Times New Roman"/>
          <w:sz w:val="24"/>
          <w:szCs w:val="24"/>
          <w:lang w:eastAsia="pl-PL"/>
        </w:rPr>
      </w:pPr>
      <w:r w:rsidRPr="00D062CD">
        <w:rPr>
          <w:rFonts w:ascii="Times New Roman" w:eastAsia="Times New Roman" w:hAnsi="Times New Roman" w:cs="Times New Roman"/>
          <w:sz w:val="24"/>
          <w:szCs w:val="24"/>
          <w:lang w:eastAsia="pl-PL"/>
        </w:rPr>
        <w:t xml:space="preserve">Litwinka Jan – Kierownik Referatu Infrastruktury, Rolnictwa i Ochrony Środowiska, tel. </w:t>
      </w:r>
      <w:r w:rsidR="004C087E" w:rsidRPr="00D062CD">
        <w:rPr>
          <w:rFonts w:ascii="Times New Roman" w:eastAsia="Times New Roman" w:hAnsi="Times New Roman" w:cs="Times New Roman"/>
          <w:sz w:val="24"/>
          <w:szCs w:val="24"/>
          <w:lang w:eastAsia="pl-PL"/>
        </w:rPr>
        <w:t xml:space="preserve">   </w:t>
      </w:r>
      <w:r w:rsidRPr="00D062CD">
        <w:rPr>
          <w:rFonts w:ascii="Times New Roman" w:eastAsia="Times New Roman" w:hAnsi="Times New Roman" w:cs="Times New Roman"/>
          <w:sz w:val="24"/>
          <w:szCs w:val="24"/>
          <w:lang w:eastAsia="pl-PL"/>
        </w:rPr>
        <w:t xml:space="preserve">68/3760792; </w:t>
      </w:r>
      <w:hyperlink r:id="rId11" w:history="1">
        <w:r w:rsidRPr="00D062CD">
          <w:rPr>
            <w:rFonts w:ascii="Times New Roman" w:eastAsia="Times New Roman" w:hAnsi="Times New Roman" w:cs="Times New Roman"/>
            <w:color w:val="0563C1"/>
            <w:sz w:val="24"/>
            <w:szCs w:val="24"/>
            <w:u w:val="single"/>
            <w:lang w:eastAsia="pl-PL"/>
          </w:rPr>
          <w:t>j.litwinka@szprotawa-um.pl</w:t>
        </w:r>
      </w:hyperlink>
      <w:r w:rsidRPr="00D062CD">
        <w:rPr>
          <w:rFonts w:ascii="Times New Roman" w:eastAsia="Times New Roman" w:hAnsi="Times New Roman" w:cs="Times New Roman"/>
          <w:sz w:val="24"/>
          <w:szCs w:val="24"/>
          <w:lang w:eastAsia="pl-PL"/>
        </w:rPr>
        <w:t xml:space="preserve">  </w:t>
      </w:r>
    </w:p>
    <w:p w:rsidR="000332FF" w:rsidRPr="006D22D4" w:rsidRDefault="004C087E" w:rsidP="004C087E">
      <w:pPr>
        <w:overflowPunct w:val="0"/>
        <w:autoSpaceDE w:val="0"/>
        <w:autoSpaceDN w:val="0"/>
        <w:adjustRightInd w:val="0"/>
        <w:spacing w:after="0" w:line="240" w:lineRule="auto"/>
        <w:jc w:val="both"/>
        <w:rPr>
          <w:rFonts w:ascii="Times New Roman" w:eastAsia="Times New Roman" w:hAnsi="Times New Roman" w:cs="Times New Roman"/>
          <w:sz w:val="24"/>
          <w:szCs w:val="24"/>
          <w:lang w:val="en-US" w:eastAsia="pl-PL"/>
        </w:rPr>
      </w:pPr>
      <w:r w:rsidRPr="00D062CD">
        <w:rPr>
          <w:rFonts w:ascii="Times New Roman" w:eastAsia="Times New Roman" w:hAnsi="Times New Roman" w:cs="Times New Roman"/>
          <w:sz w:val="24"/>
          <w:szCs w:val="24"/>
          <w:lang w:eastAsia="pl-PL"/>
        </w:rPr>
        <w:t xml:space="preserve">        </w:t>
      </w:r>
      <w:r w:rsidR="000332FF" w:rsidRPr="00D062CD">
        <w:rPr>
          <w:rFonts w:ascii="Times New Roman" w:eastAsia="Times New Roman" w:hAnsi="Times New Roman" w:cs="Times New Roman"/>
          <w:sz w:val="24"/>
          <w:szCs w:val="24"/>
          <w:lang w:eastAsia="pl-PL"/>
        </w:rPr>
        <w:t xml:space="preserve">Rzeszutek Marek, – Inspektor ds. zamówień  publicznych. </w:t>
      </w:r>
      <w:r w:rsidR="000332FF" w:rsidRPr="006D22D4">
        <w:rPr>
          <w:rFonts w:ascii="Times New Roman" w:eastAsia="Times New Roman" w:hAnsi="Times New Roman" w:cs="Times New Roman"/>
          <w:sz w:val="24"/>
          <w:szCs w:val="24"/>
          <w:lang w:val="en-US" w:eastAsia="pl-PL"/>
        </w:rPr>
        <w:t>Tel. 68/3760580</w:t>
      </w:r>
    </w:p>
    <w:p w:rsidR="000332FF" w:rsidRPr="006D22D4" w:rsidRDefault="00D04869" w:rsidP="000332FF">
      <w:pPr>
        <w:autoSpaceDE w:val="0"/>
        <w:autoSpaceDN w:val="0"/>
        <w:spacing w:after="0" w:line="240" w:lineRule="auto"/>
        <w:ind w:left="1211"/>
        <w:jc w:val="both"/>
        <w:rPr>
          <w:rFonts w:ascii="Times New Roman" w:eastAsia="Times New Roman" w:hAnsi="Times New Roman" w:cs="Times New Roman"/>
          <w:sz w:val="24"/>
          <w:szCs w:val="24"/>
          <w:lang w:val="en-US" w:eastAsia="pl-PL"/>
        </w:rPr>
      </w:pPr>
      <w:hyperlink r:id="rId12" w:history="1">
        <w:r w:rsidR="000332FF" w:rsidRPr="006D22D4">
          <w:rPr>
            <w:rFonts w:ascii="Times New Roman" w:eastAsia="Times New Roman" w:hAnsi="Times New Roman" w:cs="Times New Roman"/>
            <w:color w:val="0563C1"/>
            <w:sz w:val="24"/>
            <w:szCs w:val="24"/>
            <w:u w:val="single"/>
            <w:lang w:val="en-US" w:eastAsia="pl-PL"/>
          </w:rPr>
          <w:t>m.rzeszutek@szprotawa-um.pl</w:t>
        </w:r>
      </w:hyperlink>
      <w:r w:rsidR="000332FF" w:rsidRPr="006D22D4">
        <w:rPr>
          <w:rFonts w:ascii="Times New Roman" w:eastAsia="Times New Roman" w:hAnsi="Times New Roman" w:cs="Times New Roman"/>
          <w:sz w:val="24"/>
          <w:szCs w:val="24"/>
          <w:lang w:val="en-US" w:eastAsia="pl-PL"/>
        </w:rPr>
        <w:t xml:space="preserve">  </w:t>
      </w:r>
    </w:p>
    <w:p w:rsidR="000332FF" w:rsidRPr="006D22D4" w:rsidRDefault="000332FF" w:rsidP="000332FF">
      <w:pPr>
        <w:pStyle w:val="Default"/>
        <w:rPr>
          <w:rFonts w:ascii="Times New Roman" w:hAnsi="Times New Roman" w:cs="Times New Roman"/>
          <w:color w:val="auto"/>
          <w:lang w:val="en-US"/>
        </w:rPr>
      </w:pPr>
    </w:p>
    <w:p w:rsidR="000332FF" w:rsidRPr="003E4C08" w:rsidRDefault="000332FF" w:rsidP="000332FF">
      <w:pPr>
        <w:pStyle w:val="Default"/>
        <w:rPr>
          <w:rFonts w:ascii="Times New Roman" w:hAnsi="Times New Roman" w:cs="Times New Roman"/>
          <w:color w:val="auto"/>
        </w:rPr>
      </w:pPr>
      <w:r w:rsidRPr="003E4C08">
        <w:rPr>
          <w:rFonts w:ascii="Times New Roman" w:hAnsi="Times New Roman" w:cs="Times New Roman"/>
          <w:b/>
          <w:bCs/>
          <w:color w:val="auto"/>
        </w:rPr>
        <w:t xml:space="preserve">2. Tryb udzielenia zamówienia </w:t>
      </w:r>
    </w:p>
    <w:p w:rsidR="000332FF" w:rsidRPr="00D062CD" w:rsidRDefault="000332FF" w:rsidP="000332FF">
      <w:pPr>
        <w:pStyle w:val="Default"/>
        <w:rPr>
          <w:rFonts w:ascii="Times New Roman" w:hAnsi="Times New Roman" w:cs="Times New Roman"/>
          <w:b/>
          <w:bCs/>
          <w:color w:val="auto"/>
          <w:sz w:val="20"/>
          <w:szCs w:val="20"/>
        </w:rPr>
      </w:pPr>
    </w:p>
    <w:p w:rsidR="000332FF" w:rsidRPr="00D062CD" w:rsidRDefault="000332FF" w:rsidP="000332FF">
      <w:pPr>
        <w:pStyle w:val="Default"/>
        <w:rPr>
          <w:rFonts w:ascii="Times New Roman" w:hAnsi="Times New Roman" w:cs="Times New Roman"/>
          <w:color w:val="auto"/>
          <w:sz w:val="20"/>
          <w:szCs w:val="20"/>
        </w:rPr>
      </w:pPr>
      <w:r w:rsidRPr="00D062CD">
        <w:rPr>
          <w:rFonts w:ascii="Times New Roman" w:hAnsi="Times New Roman" w:cs="Times New Roman"/>
          <w:b/>
          <w:bCs/>
          <w:color w:val="auto"/>
          <w:sz w:val="20"/>
          <w:szCs w:val="20"/>
        </w:rPr>
        <w:t xml:space="preserve">2.1. </w:t>
      </w:r>
      <w:r w:rsidRPr="00D062CD">
        <w:rPr>
          <w:rFonts w:ascii="Times New Roman" w:hAnsi="Times New Roman" w:cs="Times New Roman"/>
          <w:color w:val="auto"/>
          <w:sz w:val="20"/>
          <w:szCs w:val="20"/>
        </w:rPr>
        <w:t>Postępowanie o udzielenie zamówienia publicznego prowadzone jest w trybie podstawowym, na podstawie art. 275 pkt 1 ustawy z dnia 11 września 2019 r. – Prawo zamówień publicznych (Dz. U. z 2019 r., poz. 2019 ze zm.), zwanej dalej także „</w:t>
      </w:r>
      <w:proofErr w:type="spellStart"/>
      <w:r w:rsidRPr="00D062CD">
        <w:rPr>
          <w:rFonts w:ascii="Times New Roman" w:hAnsi="Times New Roman" w:cs="Times New Roman"/>
          <w:color w:val="auto"/>
          <w:sz w:val="20"/>
          <w:szCs w:val="20"/>
        </w:rPr>
        <w:t>Pzp</w:t>
      </w:r>
      <w:proofErr w:type="spellEnd"/>
      <w:r w:rsidRPr="00D062CD">
        <w:rPr>
          <w:rFonts w:ascii="Times New Roman" w:hAnsi="Times New Roman" w:cs="Times New Roman"/>
          <w:color w:val="auto"/>
          <w:sz w:val="20"/>
          <w:szCs w:val="20"/>
        </w:rPr>
        <w:t xml:space="preserve">”. </w:t>
      </w:r>
    </w:p>
    <w:p w:rsidR="000332FF" w:rsidRPr="00D062CD" w:rsidRDefault="000332FF" w:rsidP="000332FF">
      <w:pPr>
        <w:pStyle w:val="Default"/>
        <w:rPr>
          <w:rFonts w:ascii="Times New Roman" w:hAnsi="Times New Roman" w:cs="Times New Roman"/>
          <w:color w:val="auto"/>
          <w:sz w:val="20"/>
          <w:szCs w:val="20"/>
        </w:rPr>
      </w:pPr>
      <w:r w:rsidRPr="00D062CD">
        <w:rPr>
          <w:rFonts w:ascii="Times New Roman" w:hAnsi="Times New Roman" w:cs="Times New Roman"/>
          <w:b/>
          <w:bCs/>
          <w:color w:val="auto"/>
          <w:sz w:val="20"/>
          <w:szCs w:val="20"/>
        </w:rPr>
        <w:t xml:space="preserve">2.2. </w:t>
      </w:r>
      <w:r w:rsidRPr="00D062CD">
        <w:rPr>
          <w:rFonts w:ascii="Times New Roman" w:hAnsi="Times New Roman" w:cs="Times New Roman"/>
          <w:color w:val="auto"/>
          <w:sz w:val="20"/>
          <w:szCs w:val="20"/>
        </w:rPr>
        <w:t xml:space="preserve">Szacunkowa wartość przedmiotowego zamówienia nie przekracza progów unijnych o jakich mowa w art. 3 ustawy </w:t>
      </w:r>
      <w:proofErr w:type="spellStart"/>
      <w:r w:rsidRPr="00D062CD">
        <w:rPr>
          <w:rFonts w:ascii="Times New Roman" w:hAnsi="Times New Roman" w:cs="Times New Roman"/>
          <w:color w:val="auto"/>
          <w:sz w:val="20"/>
          <w:szCs w:val="20"/>
        </w:rPr>
        <w:t>Pzp</w:t>
      </w:r>
      <w:proofErr w:type="spellEnd"/>
      <w:r w:rsidRPr="00D062CD">
        <w:rPr>
          <w:rFonts w:ascii="Times New Roman" w:hAnsi="Times New Roman" w:cs="Times New Roman"/>
          <w:color w:val="auto"/>
          <w:sz w:val="20"/>
          <w:szCs w:val="20"/>
        </w:rPr>
        <w:t xml:space="preserve">. </w:t>
      </w:r>
    </w:p>
    <w:p w:rsidR="000332FF" w:rsidRPr="00D062CD" w:rsidRDefault="000332FF" w:rsidP="000332FF">
      <w:pPr>
        <w:pStyle w:val="Default"/>
        <w:rPr>
          <w:rFonts w:ascii="Times New Roman" w:hAnsi="Times New Roman" w:cs="Times New Roman"/>
          <w:color w:val="auto"/>
          <w:sz w:val="20"/>
          <w:szCs w:val="20"/>
        </w:rPr>
      </w:pPr>
    </w:p>
    <w:p w:rsidR="000332FF" w:rsidRPr="003E4C08" w:rsidRDefault="000332FF" w:rsidP="000332FF">
      <w:pPr>
        <w:pStyle w:val="Default"/>
        <w:rPr>
          <w:rFonts w:ascii="Times New Roman" w:hAnsi="Times New Roman" w:cs="Times New Roman"/>
          <w:color w:val="auto"/>
        </w:rPr>
      </w:pPr>
      <w:r w:rsidRPr="003E4C08">
        <w:rPr>
          <w:rFonts w:ascii="Times New Roman" w:hAnsi="Times New Roman" w:cs="Times New Roman"/>
          <w:b/>
          <w:bCs/>
          <w:color w:val="auto"/>
        </w:rPr>
        <w:t xml:space="preserve">3. Informacja, czy zamawiający przywiduje wybór najkorzystniejszej oferty z możliwością prowadzenia negocjacji </w:t>
      </w:r>
    </w:p>
    <w:p w:rsidR="000332FF" w:rsidRPr="003E4C08" w:rsidRDefault="000332FF" w:rsidP="000332FF">
      <w:pPr>
        <w:pStyle w:val="Default"/>
        <w:rPr>
          <w:rFonts w:ascii="Times New Roman" w:hAnsi="Times New Roman" w:cs="Times New Roman"/>
          <w:color w:val="auto"/>
        </w:rPr>
      </w:pPr>
    </w:p>
    <w:p w:rsidR="000332FF" w:rsidRPr="00D062CD" w:rsidRDefault="000332FF" w:rsidP="000332FF">
      <w:pPr>
        <w:pStyle w:val="Default"/>
        <w:rPr>
          <w:rFonts w:ascii="Times New Roman" w:hAnsi="Times New Roman" w:cs="Times New Roman"/>
          <w:color w:val="auto"/>
          <w:sz w:val="20"/>
          <w:szCs w:val="20"/>
        </w:rPr>
      </w:pPr>
      <w:r w:rsidRPr="00D062CD">
        <w:rPr>
          <w:rFonts w:ascii="Times New Roman" w:hAnsi="Times New Roman" w:cs="Times New Roman"/>
          <w:color w:val="auto"/>
          <w:sz w:val="20"/>
          <w:szCs w:val="20"/>
        </w:rPr>
        <w:t xml:space="preserve">Zamawiający nie przewiduje wyboru najkorzystniejszej oferty z możliwością prowadzenia negocjacji. </w:t>
      </w:r>
    </w:p>
    <w:p w:rsidR="000332FF" w:rsidRPr="003E4C08" w:rsidRDefault="000332FF" w:rsidP="000332FF">
      <w:pPr>
        <w:pStyle w:val="Default"/>
        <w:rPr>
          <w:rFonts w:ascii="Times New Roman" w:hAnsi="Times New Roman" w:cs="Times New Roman"/>
          <w:b/>
          <w:bCs/>
          <w:color w:val="auto"/>
        </w:rPr>
      </w:pPr>
    </w:p>
    <w:p w:rsidR="000332FF" w:rsidRPr="003E4C08" w:rsidRDefault="000332FF" w:rsidP="000332FF">
      <w:pPr>
        <w:pStyle w:val="Default"/>
        <w:rPr>
          <w:rFonts w:ascii="Times New Roman" w:hAnsi="Times New Roman" w:cs="Times New Roman"/>
          <w:color w:val="auto"/>
        </w:rPr>
      </w:pPr>
      <w:r w:rsidRPr="003E4C08">
        <w:rPr>
          <w:rFonts w:ascii="Times New Roman" w:hAnsi="Times New Roman" w:cs="Times New Roman"/>
          <w:b/>
          <w:bCs/>
          <w:color w:val="auto"/>
        </w:rPr>
        <w:t xml:space="preserve">4. Opis przedmiotu zamówienia </w:t>
      </w:r>
    </w:p>
    <w:p w:rsidR="000332FF" w:rsidRPr="00D062CD" w:rsidRDefault="000332FF" w:rsidP="000332FF">
      <w:pPr>
        <w:pStyle w:val="Default"/>
        <w:rPr>
          <w:rFonts w:ascii="Times New Roman" w:hAnsi="Times New Roman" w:cs="Times New Roman"/>
          <w:color w:val="auto"/>
          <w:sz w:val="20"/>
          <w:szCs w:val="20"/>
        </w:rPr>
      </w:pPr>
    </w:p>
    <w:p w:rsidR="007A5A42" w:rsidRPr="00D062CD" w:rsidRDefault="000332FF" w:rsidP="007A5A42">
      <w:pPr>
        <w:pStyle w:val="Default"/>
        <w:rPr>
          <w:rFonts w:ascii="Times New Roman" w:hAnsi="Times New Roman" w:cs="Times New Roman"/>
          <w:color w:val="auto"/>
          <w:sz w:val="20"/>
          <w:szCs w:val="20"/>
        </w:rPr>
      </w:pPr>
      <w:r w:rsidRPr="00D062CD">
        <w:rPr>
          <w:rFonts w:ascii="Times New Roman" w:hAnsi="Times New Roman" w:cs="Times New Roman"/>
          <w:color w:val="auto"/>
          <w:sz w:val="20"/>
          <w:szCs w:val="20"/>
        </w:rPr>
        <w:t>Przedmiotem zamówienia jest opracowanie  Programu Funkcjonalno-Użytkowego przebudowy następujących  dróg gminnych:</w:t>
      </w:r>
    </w:p>
    <w:p w:rsidR="007303E2" w:rsidRPr="00D062CD" w:rsidRDefault="007303E2" w:rsidP="007A5A42">
      <w:pPr>
        <w:pStyle w:val="Default"/>
        <w:rPr>
          <w:rFonts w:ascii="Times New Roman" w:hAnsi="Times New Roman" w:cs="Times New Roman"/>
          <w:color w:val="auto"/>
          <w:sz w:val="20"/>
          <w:szCs w:val="20"/>
        </w:rPr>
      </w:pPr>
    </w:p>
    <w:p w:rsidR="007A5A42" w:rsidRPr="00D062CD" w:rsidRDefault="007303E2" w:rsidP="003B5021">
      <w:pPr>
        <w:pStyle w:val="Default"/>
        <w:numPr>
          <w:ilvl w:val="0"/>
          <w:numId w:val="8"/>
        </w:numPr>
        <w:rPr>
          <w:rFonts w:ascii="Times New Roman" w:hAnsi="Times New Roman" w:cs="Times New Roman"/>
          <w:b/>
          <w:color w:val="auto"/>
          <w:sz w:val="20"/>
          <w:szCs w:val="20"/>
        </w:rPr>
      </w:pPr>
      <w:r w:rsidRPr="00D062CD">
        <w:rPr>
          <w:rFonts w:ascii="Times New Roman" w:hAnsi="Times New Roman" w:cs="Times New Roman"/>
          <w:b/>
          <w:color w:val="auto"/>
          <w:sz w:val="20"/>
          <w:szCs w:val="20"/>
        </w:rPr>
        <w:t xml:space="preserve">Tzw. </w:t>
      </w:r>
      <w:r w:rsidR="007A5A42" w:rsidRPr="00D062CD">
        <w:rPr>
          <w:rFonts w:ascii="Times New Roman" w:hAnsi="Times New Roman" w:cs="Times New Roman"/>
          <w:b/>
          <w:color w:val="auto"/>
          <w:sz w:val="20"/>
          <w:szCs w:val="20"/>
        </w:rPr>
        <w:t>Obwodnica SOWIN:</w:t>
      </w:r>
    </w:p>
    <w:p w:rsidR="003B5021" w:rsidRPr="00D062CD" w:rsidRDefault="003B5021" w:rsidP="003B5021">
      <w:pPr>
        <w:pStyle w:val="Default"/>
        <w:ind w:left="795"/>
        <w:rPr>
          <w:rFonts w:ascii="Times New Roman" w:hAnsi="Times New Roman" w:cs="Times New Roman"/>
          <w:b/>
          <w:color w:val="auto"/>
          <w:sz w:val="20"/>
          <w:szCs w:val="20"/>
        </w:rPr>
      </w:pPr>
    </w:p>
    <w:p w:rsidR="007A5A42" w:rsidRPr="00D062CD" w:rsidRDefault="007A5A42" w:rsidP="007A5A42">
      <w:pPr>
        <w:pStyle w:val="Default"/>
        <w:rPr>
          <w:rFonts w:ascii="Times New Roman" w:hAnsi="Times New Roman" w:cs="Times New Roman"/>
          <w:color w:val="auto"/>
          <w:sz w:val="20"/>
          <w:szCs w:val="20"/>
        </w:rPr>
      </w:pPr>
      <w:r w:rsidRPr="00D062CD">
        <w:rPr>
          <w:rFonts w:ascii="Times New Roman" w:hAnsi="Times New Roman" w:cs="Times New Roman"/>
          <w:color w:val="auto"/>
          <w:sz w:val="20"/>
          <w:szCs w:val="20"/>
        </w:rPr>
        <w:t>1.</w:t>
      </w:r>
      <w:r w:rsidRPr="00D062CD">
        <w:rPr>
          <w:rFonts w:ascii="Times New Roman" w:hAnsi="Times New Roman" w:cs="Times New Roman"/>
          <w:color w:val="auto"/>
          <w:sz w:val="20"/>
          <w:szCs w:val="20"/>
        </w:rPr>
        <w:tab/>
        <w:t>Ul. Żagańska – dz. nr 12, 149/2, 149/4,</w:t>
      </w:r>
      <w:r w:rsidR="007303E2" w:rsidRPr="00D062CD">
        <w:rPr>
          <w:rFonts w:ascii="Times New Roman" w:hAnsi="Times New Roman" w:cs="Times New Roman"/>
          <w:color w:val="auto"/>
          <w:sz w:val="20"/>
          <w:szCs w:val="20"/>
        </w:rPr>
        <w:t xml:space="preserve">147,6 </w:t>
      </w:r>
    </w:p>
    <w:p w:rsidR="007A5A42" w:rsidRPr="00D062CD" w:rsidRDefault="007A5A42" w:rsidP="007A5A42">
      <w:pPr>
        <w:pStyle w:val="Default"/>
        <w:rPr>
          <w:rFonts w:ascii="Times New Roman" w:hAnsi="Times New Roman" w:cs="Times New Roman"/>
          <w:color w:val="auto"/>
          <w:sz w:val="20"/>
          <w:szCs w:val="20"/>
        </w:rPr>
      </w:pPr>
      <w:r w:rsidRPr="00D062CD">
        <w:rPr>
          <w:rFonts w:ascii="Times New Roman" w:hAnsi="Times New Roman" w:cs="Times New Roman"/>
          <w:color w:val="auto"/>
          <w:sz w:val="20"/>
          <w:szCs w:val="20"/>
        </w:rPr>
        <w:t>2.</w:t>
      </w:r>
      <w:r w:rsidRPr="00D062CD">
        <w:rPr>
          <w:rFonts w:ascii="Times New Roman" w:hAnsi="Times New Roman" w:cs="Times New Roman"/>
          <w:color w:val="auto"/>
          <w:sz w:val="20"/>
          <w:szCs w:val="20"/>
        </w:rPr>
        <w:tab/>
        <w:t>Od. Ul. Żagańskiej do Sobieskiego – d</w:t>
      </w:r>
      <w:r w:rsidR="007303E2" w:rsidRPr="00D062CD">
        <w:rPr>
          <w:rFonts w:ascii="Times New Roman" w:hAnsi="Times New Roman" w:cs="Times New Roman"/>
          <w:color w:val="auto"/>
          <w:sz w:val="20"/>
          <w:szCs w:val="20"/>
        </w:rPr>
        <w:t xml:space="preserve">z. nr 29/2, 31/2, 375 </w:t>
      </w:r>
    </w:p>
    <w:p w:rsidR="007A5A42" w:rsidRPr="00D062CD" w:rsidRDefault="007A5A42" w:rsidP="007A5A42">
      <w:pPr>
        <w:pStyle w:val="Default"/>
        <w:rPr>
          <w:rFonts w:ascii="Times New Roman" w:hAnsi="Times New Roman" w:cs="Times New Roman"/>
          <w:color w:val="auto"/>
          <w:sz w:val="20"/>
          <w:szCs w:val="20"/>
        </w:rPr>
      </w:pPr>
      <w:r w:rsidRPr="00D062CD">
        <w:rPr>
          <w:rFonts w:ascii="Times New Roman" w:hAnsi="Times New Roman" w:cs="Times New Roman"/>
          <w:color w:val="auto"/>
          <w:sz w:val="20"/>
          <w:szCs w:val="20"/>
        </w:rPr>
        <w:t>3.</w:t>
      </w:r>
      <w:r w:rsidRPr="00D062CD">
        <w:rPr>
          <w:rFonts w:ascii="Times New Roman" w:hAnsi="Times New Roman" w:cs="Times New Roman"/>
          <w:color w:val="auto"/>
          <w:sz w:val="20"/>
          <w:szCs w:val="20"/>
        </w:rPr>
        <w:tab/>
        <w:t>Ul. Asnyka – 245, 210, 35/2, 35/18,</w:t>
      </w:r>
    </w:p>
    <w:p w:rsidR="007303E2" w:rsidRPr="00D062CD" w:rsidRDefault="007303E2" w:rsidP="007A5A42">
      <w:pPr>
        <w:pStyle w:val="Default"/>
        <w:rPr>
          <w:rFonts w:ascii="Times New Roman" w:hAnsi="Times New Roman" w:cs="Times New Roman"/>
          <w:b/>
          <w:color w:val="auto"/>
          <w:sz w:val="20"/>
          <w:szCs w:val="20"/>
        </w:rPr>
      </w:pPr>
    </w:p>
    <w:p w:rsidR="007A5A42" w:rsidRPr="00D062CD" w:rsidRDefault="007A5A42" w:rsidP="003B5021">
      <w:pPr>
        <w:pStyle w:val="Default"/>
        <w:numPr>
          <w:ilvl w:val="0"/>
          <w:numId w:val="8"/>
        </w:numPr>
        <w:rPr>
          <w:rFonts w:ascii="Times New Roman" w:hAnsi="Times New Roman" w:cs="Times New Roman"/>
          <w:b/>
          <w:color w:val="auto"/>
          <w:sz w:val="20"/>
          <w:szCs w:val="20"/>
        </w:rPr>
      </w:pPr>
      <w:r w:rsidRPr="00D062CD">
        <w:rPr>
          <w:rFonts w:ascii="Times New Roman" w:hAnsi="Times New Roman" w:cs="Times New Roman"/>
          <w:b/>
          <w:color w:val="auto"/>
          <w:sz w:val="20"/>
          <w:szCs w:val="20"/>
        </w:rPr>
        <w:t>Osiedle Piastowskie:</w:t>
      </w:r>
    </w:p>
    <w:p w:rsidR="003B5021" w:rsidRPr="00D062CD" w:rsidRDefault="003B5021" w:rsidP="003B5021">
      <w:pPr>
        <w:pStyle w:val="Default"/>
        <w:ind w:left="795"/>
        <w:rPr>
          <w:rFonts w:ascii="Times New Roman" w:hAnsi="Times New Roman" w:cs="Times New Roman"/>
          <w:b/>
          <w:color w:val="auto"/>
          <w:sz w:val="20"/>
          <w:szCs w:val="20"/>
        </w:rPr>
      </w:pPr>
    </w:p>
    <w:p w:rsidR="007A5A42" w:rsidRPr="00D062CD" w:rsidRDefault="007A5A42" w:rsidP="007A5A42">
      <w:pPr>
        <w:pStyle w:val="Default"/>
        <w:rPr>
          <w:rFonts w:ascii="Times New Roman" w:hAnsi="Times New Roman" w:cs="Times New Roman"/>
          <w:color w:val="auto"/>
          <w:sz w:val="20"/>
          <w:szCs w:val="20"/>
        </w:rPr>
      </w:pPr>
      <w:r w:rsidRPr="00D062CD">
        <w:rPr>
          <w:rFonts w:ascii="Times New Roman" w:hAnsi="Times New Roman" w:cs="Times New Roman"/>
          <w:color w:val="auto"/>
          <w:sz w:val="20"/>
          <w:szCs w:val="20"/>
        </w:rPr>
        <w:t>1.</w:t>
      </w:r>
      <w:r w:rsidRPr="00D062CD">
        <w:rPr>
          <w:rFonts w:ascii="Times New Roman" w:hAnsi="Times New Roman" w:cs="Times New Roman"/>
          <w:color w:val="auto"/>
          <w:sz w:val="20"/>
          <w:szCs w:val="20"/>
        </w:rPr>
        <w:tab/>
        <w:t>Ul. Porzeczkowa -  dz. nr 184, 203/1, 195</w:t>
      </w:r>
      <w:r w:rsidR="007303E2" w:rsidRPr="00D062CD">
        <w:rPr>
          <w:rFonts w:ascii="Times New Roman" w:hAnsi="Times New Roman" w:cs="Times New Roman"/>
          <w:color w:val="auto"/>
          <w:sz w:val="20"/>
          <w:szCs w:val="20"/>
        </w:rPr>
        <w:t>/23, 199, 763/2, 200/2</w:t>
      </w:r>
    </w:p>
    <w:p w:rsidR="007A5A42" w:rsidRPr="00D062CD" w:rsidRDefault="007A5A42" w:rsidP="007A5A42">
      <w:pPr>
        <w:pStyle w:val="Default"/>
        <w:rPr>
          <w:rFonts w:ascii="Times New Roman" w:hAnsi="Times New Roman" w:cs="Times New Roman"/>
          <w:color w:val="auto"/>
          <w:sz w:val="20"/>
          <w:szCs w:val="20"/>
        </w:rPr>
      </w:pPr>
      <w:r w:rsidRPr="00D062CD">
        <w:rPr>
          <w:rFonts w:ascii="Times New Roman" w:hAnsi="Times New Roman" w:cs="Times New Roman"/>
          <w:color w:val="auto"/>
          <w:sz w:val="20"/>
          <w:szCs w:val="20"/>
        </w:rPr>
        <w:lastRenderedPageBreak/>
        <w:t>2.</w:t>
      </w:r>
      <w:r w:rsidRPr="00D062CD">
        <w:rPr>
          <w:rFonts w:ascii="Times New Roman" w:hAnsi="Times New Roman" w:cs="Times New Roman"/>
          <w:color w:val="auto"/>
          <w:sz w:val="20"/>
          <w:szCs w:val="20"/>
        </w:rPr>
        <w:tab/>
        <w:t>Ul. Witosa – dz. nr 895, 868/1, 868/4, 89</w:t>
      </w:r>
      <w:r w:rsidR="007303E2" w:rsidRPr="00D062CD">
        <w:rPr>
          <w:rFonts w:ascii="Times New Roman" w:hAnsi="Times New Roman" w:cs="Times New Roman"/>
          <w:color w:val="auto"/>
          <w:sz w:val="20"/>
          <w:szCs w:val="20"/>
        </w:rPr>
        <w:t xml:space="preserve">6/1, 903, 910/1, 928, </w:t>
      </w:r>
    </w:p>
    <w:p w:rsidR="000332FF" w:rsidRPr="00D062CD" w:rsidRDefault="007A5A42" w:rsidP="007A5A42">
      <w:pPr>
        <w:pStyle w:val="Default"/>
        <w:rPr>
          <w:rFonts w:ascii="Times New Roman" w:hAnsi="Times New Roman" w:cs="Times New Roman"/>
          <w:color w:val="auto"/>
          <w:sz w:val="20"/>
          <w:szCs w:val="20"/>
        </w:rPr>
      </w:pPr>
      <w:r w:rsidRPr="00D062CD">
        <w:rPr>
          <w:rFonts w:ascii="Times New Roman" w:hAnsi="Times New Roman" w:cs="Times New Roman"/>
          <w:color w:val="auto"/>
          <w:sz w:val="20"/>
          <w:szCs w:val="20"/>
        </w:rPr>
        <w:t>3.</w:t>
      </w:r>
      <w:r w:rsidRPr="00D062CD">
        <w:rPr>
          <w:rFonts w:ascii="Times New Roman" w:hAnsi="Times New Roman" w:cs="Times New Roman"/>
          <w:color w:val="auto"/>
          <w:sz w:val="20"/>
          <w:szCs w:val="20"/>
        </w:rPr>
        <w:tab/>
        <w:t>Ul. Robotnicza – dz. nr 82</w:t>
      </w:r>
      <w:r w:rsidR="007303E2" w:rsidRPr="00D062CD">
        <w:rPr>
          <w:rFonts w:ascii="Times New Roman" w:hAnsi="Times New Roman" w:cs="Times New Roman"/>
          <w:color w:val="auto"/>
          <w:sz w:val="20"/>
          <w:szCs w:val="20"/>
        </w:rPr>
        <w:t xml:space="preserve">6/1, 518, 1164, 588/5 </w:t>
      </w:r>
    </w:p>
    <w:p w:rsidR="000332FF" w:rsidRPr="00D062CD" w:rsidRDefault="000332FF" w:rsidP="000332FF">
      <w:pPr>
        <w:pStyle w:val="Default"/>
        <w:rPr>
          <w:rFonts w:ascii="Times New Roman" w:hAnsi="Times New Roman" w:cs="Times New Roman"/>
          <w:color w:val="auto"/>
          <w:sz w:val="20"/>
          <w:szCs w:val="20"/>
        </w:rPr>
      </w:pPr>
    </w:p>
    <w:p w:rsidR="003B5021" w:rsidRPr="00D062CD" w:rsidRDefault="003B5021" w:rsidP="000332FF">
      <w:pPr>
        <w:pStyle w:val="Default"/>
        <w:rPr>
          <w:rFonts w:ascii="Times New Roman" w:hAnsi="Times New Roman" w:cs="Times New Roman"/>
          <w:color w:val="auto"/>
          <w:sz w:val="20"/>
          <w:szCs w:val="20"/>
        </w:rPr>
      </w:pPr>
      <w:r w:rsidRPr="00D062CD">
        <w:rPr>
          <w:rFonts w:ascii="Times New Roman" w:hAnsi="Times New Roman" w:cs="Times New Roman"/>
          <w:color w:val="auto"/>
          <w:sz w:val="20"/>
          <w:szCs w:val="20"/>
        </w:rPr>
        <w:t xml:space="preserve">Opracowanie należy wykonać w sposób umożliwiający przeprowadzenie postepowań o udzielenie zamówienia publicznego na wykonanie prac projektowych i robót budowlanych w dwóch odrębnych etapach </w:t>
      </w:r>
      <w:proofErr w:type="spellStart"/>
      <w:r w:rsidRPr="00D062CD">
        <w:rPr>
          <w:rFonts w:ascii="Times New Roman" w:hAnsi="Times New Roman" w:cs="Times New Roman"/>
          <w:color w:val="auto"/>
          <w:sz w:val="20"/>
          <w:szCs w:val="20"/>
        </w:rPr>
        <w:t>tj</w:t>
      </w:r>
      <w:proofErr w:type="spellEnd"/>
      <w:r w:rsidRPr="00D062CD">
        <w:rPr>
          <w:rFonts w:ascii="Times New Roman" w:hAnsi="Times New Roman" w:cs="Times New Roman"/>
          <w:color w:val="auto"/>
          <w:sz w:val="20"/>
          <w:szCs w:val="20"/>
        </w:rPr>
        <w:t>: Etap I tzw. obwodnica Sowin , Etap II Osiedle Piastowskie.</w:t>
      </w:r>
    </w:p>
    <w:p w:rsidR="003B5021" w:rsidRPr="00D062CD" w:rsidRDefault="003B5021" w:rsidP="000332FF">
      <w:pPr>
        <w:pStyle w:val="Default"/>
        <w:rPr>
          <w:rFonts w:ascii="Times New Roman" w:hAnsi="Times New Roman" w:cs="Times New Roman"/>
          <w:color w:val="auto"/>
          <w:sz w:val="20"/>
          <w:szCs w:val="20"/>
        </w:rPr>
      </w:pPr>
    </w:p>
    <w:p w:rsidR="000332FF" w:rsidRPr="00D062CD" w:rsidRDefault="000332FF" w:rsidP="000332FF">
      <w:pPr>
        <w:pStyle w:val="Default"/>
        <w:rPr>
          <w:rFonts w:ascii="Times New Roman" w:hAnsi="Times New Roman" w:cs="Times New Roman"/>
          <w:b/>
          <w:bCs/>
          <w:color w:val="auto"/>
          <w:sz w:val="20"/>
          <w:szCs w:val="20"/>
        </w:rPr>
      </w:pPr>
      <w:r w:rsidRPr="00D062CD">
        <w:rPr>
          <w:rFonts w:ascii="Times New Roman" w:hAnsi="Times New Roman" w:cs="Times New Roman"/>
          <w:color w:val="auto"/>
          <w:sz w:val="20"/>
          <w:szCs w:val="20"/>
        </w:rPr>
        <w:t xml:space="preserve">Opis przedmiotu zamówienia stanowi </w:t>
      </w:r>
      <w:r w:rsidR="005222C2" w:rsidRPr="00D062CD">
        <w:rPr>
          <w:rFonts w:ascii="Times New Roman" w:hAnsi="Times New Roman" w:cs="Times New Roman"/>
          <w:b/>
          <w:bCs/>
          <w:color w:val="auto"/>
          <w:sz w:val="20"/>
          <w:szCs w:val="20"/>
        </w:rPr>
        <w:t xml:space="preserve"> - załącznik nr 9</w:t>
      </w:r>
      <w:r w:rsidRPr="00D062CD">
        <w:rPr>
          <w:rFonts w:ascii="Times New Roman" w:hAnsi="Times New Roman" w:cs="Times New Roman"/>
          <w:b/>
          <w:bCs/>
          <w:color w:val="auto"/>
          <w:sz w:val="20"/>
          <w:szCs w:val="20"/>
        </w:rPr>
        <w:t xml:space="preserve">. </w:t>
      </w:r>
    </w:p>
    <w:p w:rsidR="000332FF" w:rsidRPr="00D062CD" w:rsidRDefault="000332FF" w:rsidP="000332FF">
      <w:pPr>
        <w:pStyle w:val="Default"/>
        <w:rPr>
          <w:rFonts w:ascii="Times New Roman" w:hAnsi="Times New Roman" w:cs="Times New Roman"/>
          <w:color w:val="auto"/>
          <w:sz w:val="20"/>
          <w:szCs w:val="20"/>
        </w:rPr>
      </w:pPr>
    </w:p>
    <w:p w:rsidR="000332FF" w:rsidRPr="00D062CD" w:rsidRDefault="000332FF" w:rsidP="000332FF">
      <w:pPr>
        <w:pStyle w:val="Default"/>
        <w:rPr>
          <w:rFonts w:ascii="Times New Roman" w:hAnsi="Times New Roman" w:cs="Times New Roman"/>
          <w:color w:val="auto"/>
          <w:sz w:val="20"/>
          <w:szCs w:val="20"/>
        </w:rPr>
      </w:pPr>
      <w:r w:rsidRPr="00D062CD">
        <w:rPr>
          <w:rFonts w:ascii="Times New Roman" w:hAnsi="Times New Roman" w:cs="Times New Roman"/>
          <w:color w:val="auto"/>
          <w:sz w:val="20"/>
          <w:szCs w:val="20"/>
        </w:rPr>
        <w:t xml:space="preserve">Kod Wspólnego Słownika Zamówień (CPV): </w:t>
      </w:r>
    </w:p>
    <w:p w:rsidR="000332FF" w:rsidRPr="00D062CD" w:rsidRDefault="000332FF" w:rsidP="000332FF">
      <w:pPr>
        <w:pStyle w:val="Default"/>
        <w:rPr>
          <w:rFonts w:ascii="Times New Roman" w:hAnsi="Times New Roman" w:cs="Times New Roman"/>
          <w:color w:val="auto"/>
          <w:sz w:val="20"/>
          <w:szCs w:val="20"/>
        </w:rPr>
      </w:pPr>
      <w:r w:rsidRPr="00D062CD">
        <w:rPr>
          <w:rFonts w:ascii="Times New Roman" w:hAnsi="Times New Roman" w:cs="Times New Roman"/>
          <w:b/>
          <w:bCs/>
          <w:color w:val="auto"/>
          <w:sz w:val="20"/>
          <w:szCs w:val="20"/>
        </w:rPr>
        <w:t xml:space="preserve">71320000-7 </w:t>
      </w:r>
      <w:r w:rsidRPr="00D062CD">
        <w:rPr>
          <w:rFonts w:ascii="Times New Roman" w:hAnsi="Times New Roman" w:cs="Times New Roman"/>
          <w:color w:val="auto"/>
          <w:sz w:val="20"/>
          <w:szCs w:val="20"/>
        </w:rPr>
        <w:t xml:space="preserve">usługi inżynieryjne w zakresie projektowania. </w:t>
      </w:r>
    </w:p>
    <w:p w:rsidR="000332FF" w:rsidRPr="00D062CD" w:rsidRDefault="000332FF" w:rsidP="000332FF">
      <w:pPr>
        <w:pStyle w:val="Default"/>
        <w:rPr>
          <w:rFonts w:ascii="Times New Roman" w:hAnsi="Times New Roman" w:cs="Times New Roman"/>
          <w:b/>
          <w:bCs/>
          <w:color w:val="auto"/>
          <w:sz w:val="20"/>
          <w:szCs w:val="20"/>
        </w:rPr>
      </w:pPr>
    </w:p>
    <w:p w:rsidR="000332FF" w:rsidRPr="00D062CD" w:rsidRDefault="000332FF" w:rsidP="000332FF">
      <w:pPr>
        <w:pStyle w:val="Default"/>
        <w:rPr>
          <w:rFonts w:ascii="Times New Roman" w:hAnsi="Times New Roman" w:cs="Times New Roman"/>
          <w:color w:val="auto"/>
          <w:sz w:val="20"/>
          <w:szCs w:val="20"/>
        </w:rPr>
      </w:pPr>
      <w:r w:rsidRPr="00D062CD">
        <w:rPr>
          <w:rFonts w:ascii="Times New Roman" w:hAnsi="Times New Roman" w:cs="Times New Roman"/>
          <w:b/>
          <w:bCs/>
          <w:color w:val="auto"/>
          <w:sz w:val="20"/>
          <w:szCs w:val="20"/>
        </w:rPr>
        <w:t xml:space="preserve">4.1. </w:t>
      </w:r>
      <w:r w:rsidRPr="00D062CD">
        <w:rPr>
          <w:rFonts w:ascii="Times New Roman" w:hAnsi="Times New Roman" w:cs="Times New Roman"/>
          <w:color w:val="auto"/>
          <w:sz w:val="20"/>
          <w:szCs w:val="20"/>
        </w:rPr>
        <w:t xml:space="preserve">Wykonawca może powierzyć wykonanie części zamówienia podwykonawcy (podwykonawcom). </w:t>
      </w:r>
    </w:p>
    <w:p w:rsidR="000332FF" w:rsidRPr="00D062CD" w:rsidRDefault="000332FF" w:rsidP="000332FF">
      <w:pPr>
        <w:pStyle w:val="Default"/>
        <w:rPr>
          <w:rFonts w:ascii="Times New Roman" w:hAnsi="Times New Roman" w:cs="Times New Roman"/>
          <w:color w:val="auto"/>
          <w:sz w:val="20"/>
          <w:szCs w:val="20"/>
        </w:rPr>
      </w:pPr>
      <w:r w:rsidRPr="00D062CD">
        <w:rPr>
          <w:rFonts w:ascii="Times New Roman" w:hAnsi="Times New Roman" w:cs="Times New Roman"/>
          <w:b/>
          <w:bCs/>
          <w:color w:val="auto"/>
          <w:sz w:val="20"/>
          <w:szCs w:val="20"/>
        </w:rPr>
        <w:t xml:space="preserve">4.2. </w:t>
      </w:r>
      <w:r w:rsidRPr="00D062CD">
        <w:rPr>
          <w:rFonts w:ascii="Times New Roman" w:hAnsi="Times New Roman" w:cs="Times New Roman"/>
          <w:color w:val="auto"/>
          <w:sz w:val="20"/>
          <w:szCs w:val="20"/>
        </w:rPr>
        <w:t xml:space="preserve">Zamawiający nie zastrzega obowiązku osobistego wykonania przez Wykonawcę kluczowych części zamówienia. </w:t>
      </w:r>
    </w:p>
    <w:p w:rsidR="000332FF" w:rsidRPr="00D062CD" w:rsidRDefault="000332FF" w:rsidP="000332FF">
      <w:pPr>
        <w:pStyle w:val="Default"/>
        <w:rPr>
          <w:rFonts w:ascii="Times New Roman" w:hAnsi="Times New Roman" w:cs="Times New Roman"/>
          <w:color w:val="auto"/>
          <w:sz w:val="20"/>
          <w:szCs w:val="20"/>
        </w:rPr>
      </w:pPr>
      <w:r w:rsidRPr="00D062CD">
        <w:rPr>
          <w:rFonts w:ascii="Times New Roman" w:hAnsi="Times New Roman" w:cs="Times New Roman"/>
          <w:b/>
          <w:bCs/>
          <w:color w:val="auto"/>
          <w:sz w:val="20"/>
          <w:szCs w:val="20"/>
        </w:rPr>
        <w:t xml:space="preserve">4.3. </w:t>
      </w:r>
      <w:r w:rsidRPr="00D062CD">
        <w:rPr>
          <w:rFonts w:ascii="Times New Roman" w:hAnsi="Times New Roman" w:cs="Times New Roman"/>
          <w:color w:val="auto"/>
          <w:sz w:val="20"/>
          <w:szCs w:val="20"/>
        </w:rPr>
        <w:t xml:space="preserve">Zamawiający wymaga, aby w przypadku powierzenia części zamówienia podwykonawcom, Wykonawca wskazał w ofercie części zamówienia, których wykonanie zamierza powierzyć podwykonawcom oraz podał (o ile są mu wiadome na tym etapie) nazwy (firmy) tych podwykonawców. </w:t>
      </w:r>
    </w:p>
    <w:p w:rsidR="000332FF" w:rsidRPr="00D062CD" w:rsidRDefault="000332FF" w:rsidP="000332FF">
      <w:pPr>
        <w:pStyle w:val="Default"/>
        <w:rPr>
          <w:rFonts w:ascii="Times New Roman" w:hAnsi="Times New Roman" w:cs="Times New Roman"/>
          <w:color w:val="auto"/>
          <w:sz w:val="20"/>
          <w:szCs w:val="20"/>
        </w:rPr>
      </w:pPr>
      <w:r w:rsidRPr="00D062CD">
        <w:rPr>
          <w:rFonts w:ascii="Times New Roman" w:hAnsi="Times New Roman" w:cs="Times New Roman"/>
          <w:b/>
          <w:bCs/>
          <w:color w:val="auto"/>
          <w:sz w:val="20"/>
          <w:szCs w:val="20"/>
        </w:rPr>
        <w:t xml:space="preserve">4.4. </w:t>
      </w:r>
      <w:r w:rsidRPr="00D062CD">
        <w:rPr>
          <w:rFonts w:ascii="Times New Roman" w:hAnsi="Times New Roman" w:cs="Times New Roman"/>
          <w:color w:val="auto"/>
          <w:sz w:val="20"/>
          <w:szCs w:val="20"/>
        </w:rPr>
        <w:t xml:space="preserve">Zamawiający nie dopuszcza możliwości składania ofert częściowych. </w:t>
      </w:r>
    </w:p>
    <w:p w:rsidR="000332FF" w:rsidRPr="00D062CD" w:rsidRDefault="000332FF" w:rsidP="000332FF">
      <w:pPr>
        <w:pStyle w:val="Default"/>
        <w:rPr>
          <w:rFonts w:ascii="Times New Roman" w:hAnsi="Times New Roman" w:cs="Times New Roman"/>
          <w:color w:val="auto"/>
          <w:sz w:val="20"/>
          <w:szCs w:val="20"/>
        </w:rPr>
      </w:pPr>
    </w:p>
    <w:p w:rsidR="000332FF" w:rsidRPr="00D062CD" w:rsidRDefault="000332FF" w:rsidP="000332FF">
      <w:pPr>
        <w:pStyle w:val="Default"/>
        <w:rPr>
          <w:rFonts w:ascii="Times New Roman" w:hAnsi="Times New Roman" w:cs="Times New Roman"/>
          <w:color w:val="auto"/>
          <w:sz w:val="20"/>
          <w:szCs w:val="20"/>
        </w:rPr>
      </w:pPr>
      <w:r w:rsidRPr="00D062CD">
        <w:rPr>
          <w:rFonts w:ascii="Times New Roman" w:hAnsi="Times New Roman" w:cs="Times New Roman"/>
          <w:b/>
          <w:bCs/>
          <w:color w:val="auto"/>
          <w:sz w:val="20"/>
          <w:szCs w:val="20"/>
        </w:rPr>
        <w:t xml:space="preserve">Uzasadnienie: </w:t>
      </w:r>
      <w:r w:rsidRPr="00D062CD">
        <w:rPr>
          <w:rFonts w:ascii="Times New Roman" w:hAnsi="Times New Roman" w:cs="Times New Roman"/>
          <w:color w:val="auto"/>
          <w:sz w:val="20"/>
          <w:szCs w:val="20"/>
        </w:rPr>
        <w:t xml:space="preserve">Podział zamówienia groziłby ograniczeniem konkurencji, albo nadmiernymi trudnościami technicznymi lub nadmiernymi kosztami wykonania zamówienia. Potrzeba skoordynowania działań różnych Wykonawców realizujących poszczególne części zamówienia mogłaby poważnie zagrozić właściwemu wykonaniu zamówienia </w:t>
      </w:r>
    </w:p>
    <w:p w:rsidR="000332FF" w:rsidRPr="00D062CD" w:rsidRDefault="000332FF" w:rsidP="000332FF">
      <w:pPr>
        <w:pStyle w:val="Default"/>
        <w:rPr>
          <w:rFonts w:ascii="Times New Roman" w:hAnsi="Times New Roman" w:cs="Times New Roman"/>
          <w:b/>
          <w:bCs/>
          <w:color w:val="auto"/>
          <w:sz w:val="20"/>
          <w:szCs w:val="20"/>
        </w:rPr>
      </w:pPr>
    </w:p>
    <w:p w:rsidR="000332FF" w:rsidRPr="00D062CD" w:rsidRDefault="000332FF" w:rsidP="000332FF">
      <w:pPr>
        <w:pStyle w:val="Default"/>
        <w:rPr>
          <w:rFonts w:ascii="Times New Roman" w:hAnsi="Times New Roman" w:cs="Times New Roman"/>
          <w:color w:val="auto"/>
          <w:sz w:val="20"/>
          <w:szCs w:val="20"/>
        </w:rPr>
      </w:pPr>
      <w:r w:rsidRPr="00D062CD">
        <w:rPr>
          <w:rFonts w:ascii="Times New Roman" w:hAnsi="Times New Roman" w:cs="Times New Roman"/>
          <w:b/>
          <w:bCs/>
          <w:color w:val="auto"/>
          <w:sz w:val="20"/>
          <w:szCs w:val="20"/>
        </w:rPr>
        <w:t xml:space="preserve">4.5. </w:t>
      </w:r>
      <w:r w:rsidRPr="00D062CD">
        <w:rPr>
          <w:rFonts w:ascii="Times New Roman" w:hAnsi="Times New Roman" w:cs="Times New Roman"/>
          <w:color w:val="auto"/>
          <w:sz w:val="20"/>
          <w:szCs w:val="20"/>
        </w:rPr>
        <w:t xml:space="preserve">Zamawiający nie dopuszcza składania ofert wariantowych. </w:t>
      </w:r>
    </w:p>
    <w:p w:rsidR="000332FF" w:rsidRPr="00D062CD" w:rsidRDefault="000332FF" w:rsidP="000332FF">
      <w:pPr>
        <w:pStyle w:val="Default"/>
        <w:rPr>
          <w:rFonts w:ascii="Times New Roman" w:hAnsi="Times New Roman" w:cs="Times New Roman"/>
          <w:color w:val="auto"/>
          <w:sz w:val="20"/>
          <w:szCs w:val="20"/>
        </w:rPr>
      </w:pPr>
    </w:p>
    <w:p w:rsidR="000332FF" w:rsidRPr="007354B7" w:rsidRDefault="000332FF" w:rsidP="000332FF">
      <w:pPr>
        <w:pStyle w:val="Default"/>
        <w:rPr>
          <w:rFonts w:ascii="Times New Roman" w:hAnsi="Times New Roman" w:cs="Times New Roman"/>
          <w:color w:val="auto"/>
        </w:rPr>
      </w:pPr>
      <w:r w:rsidRPr="007354B7">
        <w:rPr>
          <w:rFonts w:ascii="Times New Roman" w:hAnsi="Times New Roman" w:cs="Times New Roman"/>
          <w:b/>
          <w:bCs/>
          <w:color w:val="auto"/>
        </w:rPr>
        <w:t xml:space="preserve">5. Termin wykonania zamówienia </w:t>
      </w:r>
    </w:p>
    <w:p w:rsidR="000332FF" w:rsidRPr="00D062CD" w:rsidRDefault="000332FF" w:rsidP="000332FF">
      <w:pPr>
        <w:pStyle w:val="Default"/>
        <w:rPr>
          <w:rFonts w:ascii="Times New Roman" w:hAnsi="Times New Roman" w:cs="Times New Roman"/>
          <w:color w:val="auto"/>
          <w:sz w:val="20"/>
          <w:szCs w:val="20"/>
        </w:rPr>
      </w:pPr>
    </w:p>
    <w:p w:rsidR="000332FF" w:rsidRPr="00D062CD" w:rsidRDefault="000332FF" w:rsidP="000332FF">
      <w:pPr>
        <w:pStyle w:val="Default"/>
        <w:rPr>
          <w:rFonts w:ascii="Times New Roman" w:hAnsi="Times New Roman" w:cs="Times New Roman"/>
          <w:color w:val="auto"/>
          <w:sz w:val="20"/>
          <w:szCs w:val="20"/>
        </w:rPr>
      </w:pPr>
      <w:r w:rsidRPr="00D062CD">
        <w:rPr>
          <w:rFonts w:ascii="Times New Roman" w:hAnsi="Times New Roman" w:cs="Times New Roman"/>
          <w:color w:val="auto"/>
          <w:sz w:val="20"/>
          <w:szCs w:val="20"/>
        </w:rPr>
        <w:t xml:space="preserve">Wykonawca zobowiązany jest zrealizować przedmiot zamówienia w terminie </w:t>
      </w:r>
      <w:r w:rsidR="006D22D4">
        <w:rPr>
          <w:rFonts w:ascii="Times New Roman" w:hAnsi="Times New Roman" w:cs="Times New Roman"/>
          <w:b/>
          <w:bCs/>
          <w:color w:val="auto"/>
          <w:sz w:val="20"/>
          <w:szCs w:val="20"/>
        </w:rPr>
        <w:t>1 miesiąca</w:t>
      </w:r>
      <w:bookmarkStart w:id="0" w:name="_GoBack"/>
      <w:bookmarkEnd w:id="0"/>
      <w:r w:rsidRPr="00D062CD">
        <w:rPr>
          <w:rFonts w:ascii="Times New Roman" w:hAnsi="Times New Roman" w:cs="Times New Roman"/>
          <w:b/>
          <w:bCs/>
          <w:color w:val="auto"/>
          <w:sz w:val="20"/>
          <w:szCs w:val="20"/>
        </w:rPr>
        <w:t xml:space="preserve"> </w:t>
      </w:r>
      <w:r w:rsidRPr="00D062CD">
        <w:rPr>
          <w:rFonts w:ascii="Times New Roman" w:hAnsi="Times New Roman" w:cs="Times New Roman"/>
          <w:color w:val="auto"/>
          <w:sz w:val="20"/>
          <w:szCs w:val="20"/>
        </w:rPr>
        <w:t xml:space="preserve">od daty zawarcia umowy. </w:t>
      </w:r>
    </w:p>
    <w:p w:rsidR="000332FF" w:rsidRPr="00D062CD" w:rsidRDefault="000332FF" w:rsidP="000332FF">
      <w:pPr>
        <w:pStyle w:val="Default"/>
        <w:rPr>
          <w:rFonts w:ascii="Times New Roman" w:hAnsi="Times New Roman" w:cs="Times New Roman"/>
          <w:b/>
          <w:bCs/>
          <w:color w:val="auto"/>
          <w:sz w:val="22"/>
          <w:szCs w:val="22"/>
        </w:rPr>
      </w:pPr>
    </w:p>
    <w:p w:rsidR="000332FF" w:rsidRPr="007354B7" w:rsidRDefault="000332FF" w:rsidP="000332FF">
      <w:pPr>
        <w:pStyle w:val="Default"/>
        <w:rPr>
          <w:rFonts w:ascii="Times New Roman" w:hAnsi="Times New Roman" w:cs="Times New Roman"/>
          <w:color w:val="auto"/>
        </w:rPr>
      </w:pPr>
      <w:r w:rsidRPr="007354B7">
        <w:rPr>
          <w:rFonts w:ascii="Times New Roman" w:hAnsi="Times New Roman" w:cs="Times New Roman"/>
          <w:b/>
          <w:bCs/>
          <w:color w:val="auto"/>
        </w:rPr>
        <w:t xml:space="preserve">6. Projektowane postanowienia umowy w sprawie zamówienia publicznego, które zostaną wprowadzone do treści umowy </w:t>
      </w:r>
    </w:p>
    <w:p w:rsidR="000332FF" w:rsidRPr="00D062CD" w:rsidRDefault="000332FF" w:rsidP="000332FF">
      <w:pPr>
        <w:pStyle w:val="Default"/>
        <w:rPr>
          <w:rFonts w:ascii="Times New Roman" w:hAnsi="Times New Roman" w:cs="Times New Roman"/>
          <w:color w:val="auto"/>
          <w:sz w:val="20"/>
          <w:szCs w:val="20"/>
        </w:rPr>
      </w:pPr>
    </w:p>
    <w:p w:rsidR="000332FF" w:rsidRPr="00D062CD" w:rsidRDefault="000332FF" w:rsidP="000332FF">
      <w:pPr>
        <w:pStyle w:val="Default"/>
        <w:rPr>
          <w:rFonts w:ascii="Times New Roman" w:hAnsi="Times New Roman" w:cs="Times New Roman"/>
          <w:color w:val="auto"/>
          <w:sz w:val="20"/>
          <w:szCs w:val="20"/>
        </w:rPr>
      </w:pPr>
      <w:r w:rsidRPr="00D062CD">
        <w:rPr>
          <w:rFonts w:ascii="Times New Roman" w:hAnsi="Times New Roman" w:cs="Times New Roman"/>
          <w:color w:val="auto"/>
          <w:sz w:val="20"/>
          <w:szCs w:val="20"/>
        </w:rPr>
        <w:t xml:space="preserve">Projektowane postanowienia umowy w sprawie zamówienia publicznego, które zostaną wprowadzone do treści tej umowy, określone zostały w </w:t>
      </w:r>
      <w:r w:rsidRPr="00D062CD">
        <w:rPr>
          <w:rFonts w:ascii="Times New Roman" w:hAnsi="Times New Roman" w:cs="Times New Roman"/>
          <w:b/>
          <w:bCs/>
          <w:color w:val="auto"/>
          <w:sz w:val="20"/>
          <w:szCs w:val="20"/>
        </w:rPr>
        <w:t xml:space="preserve">załączniku nr 7 do SWZ. </w:t>
      </w:r>
    </w:p>
    <w:p w:rsidR="000332FF" w:rsidRPr="00D062CD" w:rsidRDefault="000332FF" w:rsidP="000332FF">
      <w:pPr>
        <w:rPr>
          <w:rFonts w:ascii="Times New Roman" w:hAnsi="Times New Roman" w:cs="Times New Roman"/>
        </w:rPr>
      </w:pPr>
    </w:p>
    <w:p w:rsidR="000332FF" w:rsidRPr="001F5CA3" w:rsidRDefault="000332FF" w:rsidP="000332FF">
      <w:pPr>
        <w:rPr>
          <w:rFonts w:ascii="Times New Roman" w:hAnsi="Times New Roman" w:cs="Times New Roman"/>
          <w:b/>
          <w:bCs/>
          <w:sz w:val="24"/>
          <w:szCs w:val="24"/>
        </w:rPr>
      </w:pPr>
      <w:r w:rsidRPr="001F5CA3">
        <w:rPr>
          <w:rFonts w:ascii="Times New Roman" w:hAnsi="Times New Roman" w:cs="Times New Roman"/>
          <w:b/>
          <w:bCs/>
          <w:sz w:val="24"/>
          <w:szCs w:val="24"/>
        </w:rPr>
        <w:t xml:space="preserve">7. Informacje o środkach komunikacji elektronicznej, przy użyciu których zamawiający będzie się komunikował z wykonawcami, oraz informacje o wymaganiach technicznych i organizacyjnych sporządzania, wysyłania i odbierania korespondencji elektronicznej </w:t>
      </w:r>
    </w:p>
    <w:p w:rsidR="00165AD3" w:rsidRPr="00D062CD" w:rsidRDefault="00165AD3" w:rsidP="000332FF">
      <w:pPr>
        <w:rPr>
          <w:rFonts w:ascii="Times New Roman" w:hAnsi="Times New Roman" w:cs="Times New Roman"/>
          <w:b/>
          <w:bCs/>
        </w:rPr>
      </w:pPr>
      <w:r w:rsidRPr="00D062CD">
        <w:rPr>
          <w:rFonts w:ascii="Times New Roman" w:hAnsi="Times New Roman" w:cs="Times New Roman"/>
          <w:b/>
          <w:bCs/>
        </w:rPr>
        <w:t xml:space="preserve">I.  Informacje ogólne </w:t>
      </w:r>
    </w:p>
    <w:p w:rsidR="00165AD3" w:rsidRPr="00D062CD" w:rsidRDefault="00165AD3" w:rsidP="000332FF">
      <w:pPr>
        <w:rPr>
          <w:rFonts w:ascii="Times New Roman" w:hAnsi="Times New Roman" w:cs="Times New Roman"/>
        </w:rPr>
      </w:pPr>
      <w:r w:rsidRPr="00D062CD">
        <w:rPr>
          <w:rFonts w:ascii="Times New Roman" w:hAnsi="Times New Roman" w:cs="Times New Roman"/>
        </w:rPr>
        <w:t>1.</w:t>
      </w:r>
      <w:r w:rsidR="000332FF" w:rsidRPr="00D062CD">
        <w:rPr>
          <w:rFonts w:ascii="Times New Roman" w:hAnsi="Times New Roman" w:cs="Times New Roman"/>
        </w:rPr>
        <w:t xml:space="preserve">W postępowaniu o udzielenie zamówienia komunikacja między Zamawiającym a Wykonawcami odbywa się przy użyciu </w:t>
      </w:r>
      <w:proofErr w:type="spellStart"/>
      <w:r w:rsidR="000332FF" w:rsidRPr="00D062CD">
        <w:rPr>
          <w:rFonts w:ascii="Times New Roman" w:hAnsi="Times New Roman" w:cs="Times New Roman"/>
        </w:rPr>
        <w:t>miniPortalu</w:t>
      </w:r>
      <w:proofErr w:type="spellEnd"/>
      <w:r w:rsidR="000332FF" w:rsidRPr="00D062CD">
        <w:rPr>
          <w:rFonts w:ascii="Times New Roman" w:hAnsi="Times New Roman" w:cs="Times New Roman"/>
        </w:rPr>
        <w:t xml:space="preserve">, który dostępny jest pod adresem: https://miniportal.uzp.gov.pl/, </w:t>
      </w:r>
      <w:proofErr w:type="spellStart"/>
      <w:r w:rsidR="000332FF" w:rsidRPr="00D062CD">
        <w:rPr>
          <w:rFonts w:ascii="Times New Roman" w:hAnsi="Times New Roman" w:cs="Times New Roman"/>
        </w:rPr>
        <w:t>ePUAPu</w:t>
      </w:r>
      <w:proofErr w:type="spellEnd"/>
      <w:r w:rsidR="000332FF" w:rsidRPr="00D062CD">
        <w:rPr>
          <w:rFonts w:ascii="Times New Roman" w:hAnsi="Times New Roman" w:cs="Times New Roman"/>
        </w:rPr>
        <w:t>, dostępnego pod adresem: https://epuap.gov.pl/wps/portal oraz poczty elektronicznej</w:t>
      </w:r>
      <w:r w:rsidR="009B5A86" w:rsidRPr="00D062CD">
        <w:rPr>
          <w:rFonts w:ascii="Times New Roman" w:hAnsi="Times New Roman" w:cs="Times New Roman"/>
        </w:rPr>
        <w:t xml:space="preserve"> </w:t>
      </w:r>
    </w:p>
    <w:p w:rsidR="009B5A86" w:rsidRPr="00D062CD" w:rsidRDefault="000332FF" w:rsidP="000332FF">
      <w:pPr>
        <w:rPr>
          <w:rFonts w:ascii="Times New Roman" w:hAnsi="Times New Roman" w:cs="Times New Roman"/>
        </w:rPr>
      </w:pPr>
      <w:r w:rsidRPr="00D062CD">
        <w:rPr>
          <w:rFonts w:ascii="Times New Roman" w:hAnsi="Times New Roman" w:cs="Times New Roman"/>
        </w:rPr>
        <w:t xml:space="preserve"> 2. Zamawiający wyznacza następujące osoby do kontaktu z Wykonawcami: </w:t>
      </w:r>
    </w:p>
    <w:p w:rsidR="009B5A86" w:rsidRPr="00D062CD" w:rsidRDefault="009B5A86" w:rsidP="009B5A86">
      <w:pPr>
        <w:rPr>
          <w:rFonts w:ascii="Times New Roman" w:hAnsi="Times New Roman" w:cs="Times New Roman"/>
        </w:rPr>
      </w:pPr>
      <w:r w:rsidRPr="00D062CD">
        <w:rPr>
          <w:rFonts w:ascii="Times New Roman" w:hAnsi="Times New Roman" w:cs="Times New Roman"/>
        </w:rPr>
        <w:t xml:space="preserve">-Litwinka Jan – Kierownik Wydziału  Inwestycji i Infrastruktury, tel. 68/3760792; </w:t>
      </w:r>
      <w:hyperlink r:id="rId13" w:history="1">
        <w:r w:rsidRPr="00D062CD">
          <w:rPr>
            <w:rStyle w:val="Hipercze"/>
            <w:rFonts w:ascii="Times New Roman" w:hAnsi="Times New Roman" w:cs="Times New Roman"/>
          </w:rPr>
          <w:t>j.litwinka@szprotawa-um.pl</w:t>
        </w:r>
      </w:hyperlink>
      <w:r w:rsidRPr="00D062CD">
        <w:rPr>
          <w:rFonts w:ascii="Times New Roman" w:hAnsi="Times New Roman" w:cs="Times New Roman"/>
        </w:rPr>
        <w:t xml:space="preserve">  </w:t>
      </w:r>
    </w:p>
    <w:p w:rsidR="009B5A86" w:rsidRPr="00D062CD" w:rsidRDefault="009B5A86" w:rsidP="009B5A86">
      <w:pPr>
        <w:rPr>
          <w:rFonts w:ascii="Times New Roman" w:hAnsi="Times New Roman" w:cs="Times New Roman"/>
          <w:lang w:val="en-US"/>
        </w:rPr>
      </w:pPr>
      <w:r w:rsidRPr="00D062CD">
        <w:rPr>
          <w:rFonts w:ascii="Times New Roman" w:hAnsi="Times New Roman" w:cs="Times New Roman"/>
        </w:rPr>
        <w:t xml:space="preserve">-Rzeszutek Marek, – Inspektor ds. zamówień  publicznych. </w:t>
      </w:r>
      <w:r w:rsidRPr="00D062CD">
        <w:rPr>
          <w:rFonts w:ascii="Times New Roman" w:hAnsi="Times New Roman" w:cs="Times New Roman"/>
          <w:lang w:val="en-US"/>
        </w:rPr>
        <w:t>Tel. 68/3760580</w:t>
      </w:r>
    </w:p>
    <w:p w:rsidR="009B5A86" w:rsidRPr="00D062CD" w:rsidRDefault="00D04869" w:rsidP="009B5A86">
      <w:pPr>
        <w:rPr>
          <w:rFonts w:ascii="Times New Roman" w:hAnsi="Times New Roman" w:cs="Times New Roman"/>
          <w:lang w:val="en-US"/>
        </w:rPr>
      </w:pPr>
      <w:hyperlink r:id="rId14" w:history="1">
        <w:r w:rsidR="009B5A86" w:rsidRPr="00D062CD">
          <w:rPr>
            <w:rStyle w:val="Hipercze"/>
            <w:rFonts w:ascii="Times New Roman" w:hAnsi="Times New Roman" w:cs="Times New Roman"/>
            <w:lang w:val="en-US"/>
          </w:rPr>
          <w:t>m.rzeszutek@szprotawa-um.pl</w:t>
        </w:r>
      </w:hyperlink>
      <w:r w:rsidR="009B5A86" w:rsidRPr="00D062CD">
        <w:rPr>
          <w:rFonts w:ascii="Times New Roman" w:hAnsi="Times New Roman" w:cs="Times New Roman"/>
          <w:lang w:val="en-US"/>
        </w:rPr>
        <w:t xml:space="preserve">  </w:t>
      </w:r>
    </w:p>
    <w:p w:rsidR="009B5A86" w:rsidRPr="00D062CD" w:rsidRDefault="009B5A86" w:rsidP="000332FF">
      <w:pPr>
        <w:rPr>
          <w:rFonts w:ascii="Times New Roman" w:hAnsi="Times New Roman" w:cs="Times New Roman"/>
          <w:lang w:val="en-US"/>
        </w:rPr>
      </w:pPr>
    </w:p>
    <w:p w:rsidR="00165AD3" w:rsidRPr="00D062CD" w:rsidRDefault="000332FF" w:rsidP="000332FF">
      <w:pPr>
        <w:rPr>
          <w:rFonts w:ascii="Times New Roman" w:hAnsi="Times New Roman" w:cs="Times New Roman"/>
        </w:rPr>
      </w:pPr>
      <w:r w:rsidRPr="00D062CD">
        <w:rPr>
          <w:rFonts w:ascii="Times New Roman" w:hAnsi="Times New Roman" w:cs="Times New Roman"/>
        </w:rPr>
        <w:t xml:space="preserve">3. Wykonawca zamierzający wziąć udział w postępowaniu o udzielenie zamówienia publicznego, musi posiadać konto na </w:t>
      </w:r>
      <w:proofErr w:type="spellStart"/>
      <w:r w:rsidRPr="00D062CD">
        <w:rPr>
          <w:rFonts w:ascii="Times New Roman" w:hAnsi="Times New Roman" w:cs="Times New Roman"/>
        </w:rPr>
        <w:t>ePUAP</w:t>
      </w:r>
      <w:proofErr w:type="spellEnd"/>
      <w:r w:rsidRPr="00D062CD">
        <w:rPr>
          <w:rFonts w:ascii="Times New Roman" w:hAnsi="Times New Roman" w:cs="Times New Roman"/>
        </w:rPr>
        <w:t xml:space="preserve">. Wykonawca posiadający konto na </w:t>
      </w:r>
      <w:proofErr w:type="spellStart"/>
      <w:r w:rsidRPr="00D062CD">
        <w:rPr>
          <w:rFonts w:ascii="Times New Roman" w:hAnsi="Times New Roman" w:cs="Times New Roman"/>
        </w:rPr>
        <w:t>ePUAP</w:t>
      </w:r>
      <w:proofErr w:type="spellEnd"/>
      <w:r w:rsidRPr="00D062CD">
        <w:rPr>
          <w:rFonts w:ascii="Times New Roman" w:hAnsi="Times New Roman" w:cs="Times New Roman"/>
        </w:rPr>
        <w:t xml:space="preserve"> ma dostęp do następujących </w:t>
      </w:r>
      <w:proofErr w:type="spellStart"/>
      <w:r w:rsidRPr="00D062CD">
        <w:rPr>
          <w:rFonts w:ascii="Times New Roman" w:hAnsi="Times New Roman" w:cs="Times New Roman"/>
        </w:rPr>
        <w:t>formularzy:„Formularz</w:t>
      </w:r>
      <w:proofErr w:type="spellEnd"/>
      <w:r w:rsidRPr="00D062CD">
        <w:rPr>
          <w:rFonts w:ascii="Times New Roman" w:hAnsi="Times New Roman" w:cs="Times New Roman"/>
        </w:rPr>
        <w:t xml:space="preserve"> do złożenia, zmiany, wycofania oferty lub wniosku” oraz </w:t>
      </w:r>
      <w:proofErr w:type="spellStart"/>
      <w:r w:rsidRPr="00D062CD">
        <w:rPr>
          <w:rFonts w:ascii="Times New Roman" w:hAnsi="Times New Roman" w:cs="Times New Roman"/>
        </w:rPr>
        <w:t>do„Formularza</w:t>
      </w:r>
      <w:proofErr w:type="spellEnd"/>
      <w:r w:rsidRPr="00D062CD">
        <w:rPr>
          <w:rFonts w:ascii="Times New Roman" w:hAnsi="Times New Roman" w:cs="Times New Roman"/>
        </w:rPr>
        <w:t xml:space="preserve"> do komunikacji”</w:t>
      </w:r>
    </w:p>
    <w:p w:rsidR="00165AD3" w:rsidRPr="00D062CD" w:rsidRDefault="000332FF" w:rsidP="000332FF">
      <w:pPr>
        <w:rPr>
          <w:rFonts w:ascii="Times New Roman" w:hAnsi="Times New Roman" w:cs="Times New Roman"/>
        </w:rPr>
      </w:pPr>
      <w:r w:rsidRPr="00D062CD">
        <w:rPr>
          <w:rFonts w:ascii="Times New Roman" w:hAnsi="Times New Roman" w:cs="Times New Roman"/>
        </w:rPr>
        <w:t xml:space="preserve">4.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D062CD">
        <w:rPr>
          <w:rFonts w:ascii="Times New Roman" w:hAnsi="Times New Roman" w:cs="Times New Roman"/>
        </w:rPr>
        <w:t>miniPortal</w:t>
      </w:r>
      <w:proofErr w:type="spellEnd"/>
      <w:r w:rsidRPr="00D062CD">
        <w:rPr>
          <w:rFonts w:ascii="Times New Roman" w:hAnsi="Times New Roman" w:cs="Times New Roman"/>
        </w:rPr>
        <w:t xml:space="preserve"> oraz Warunkach korzystania z elektronicznej platformy usług administracji publicznej (</w:t>
      </w:r>
      <w:proofErr w:type="spellStart"/>
      <w:r w:rsidRPr="00D062CD">
        <w:rPr>
          <w:rFonts w:ascii="Times New Roman" w:hAnsi="Times New Roman" w:cs="Times New Roman"/>
        </w:rPr>
        <w:t>ePUAP</w:t>
      </w:r>
      <w:proofErr w:type="spellEnd"/>
      <w:r w:rsidRPr="00D062CD">
        <w:rPr>
          <w:rFonts w:ascii="Times New Roman" w:hAnsi="Times New Roman" w:cs="Times New Roman"/>
        </w:rPr>
        <w:t xml:space="preserve">). </w:t>
      </w:r>
    </w:p>
    <w:p w:rsidR="00165AD3" w:rsidRPr="00D062CD" w:rsidRDefault="000332FF" w:rsidP="000332FF">
      <w:pPr>
        <w:rPr>
          <w:rFonts w:ascii="Times New Roman" w:hAnsi="Times New Roman" w:cs="Times New Roman"/>
        </w:rPr>
      </w:pPr>
      <w:r w:rsidRPr="00D062CD">
        <w:rPr>
          <w:rFonts w:ascii="Times New Roman" w:hAnsi="Times New Roman" w:cs="Times New Roman"/>
        </w:rPr>
        <w:t xml:space="preserve">5. Maksymalny rozmiar plików przesyłanych za pośrednictwem dedykowanych formularzy: „Formularz złożenia, zmiany, wycofania oferty lub wniosku” i „Formularza do komunikacji” wynosi 150 MB. </w:t>
      </w:r>
    </w:p>
    <w:p w:rsidR="00165AD3" w:rsidRPr="00D062CD" w:rsidRDefault="000332FF" w:rsidP="000332FF">
      <w:pPr>
        <w:rPr>
          <w:rFonts w:ascii="Times New Roman" w:hAnsi="Times New Roman" w:cs="Times New Roman"/>
        </w:rPr>
      </w:pPr>
      <w:r w:rsidRPr="00D062CD">
        <w:rPr>
          <w:rFonts w:ascii="Times New Roman" w:hAnsi="Times New Roman" w:cs="Times New Roman"/>
        </w:rPr>
        <w:t xml:space="preserve">6. Za datę przekazania oferty, wniosków, zawiadomień, dokumentów elektronicznych, oświadczeń lub elektronicznych kopii dokumentów lub oświadczeń oraz innych informacji przyjmuje się datę ich przekazania na </w:t>
      </w:r>
      <w:proofErr w:type="spellStart"/>
      <w:r w:rsidRPr="00D062CD">
        <w:rPr>
          <w:rFonts w:ascii="Times New Roman" w:hAnsi="Times New Roman" w:cs="Times New Roman"/>
        </w:rPr>
        <w:t>ePUAP</w:t>
      </w:r>
      <w:proofErr w:type="spellEnd"/>
      <w:r w:rsidRPr="00D062CD">
        <w:rPr>
          <w:rFonts w:ascii="Times New Roman" w:hAnsi="Times New Roman" w:cs="Times New Roman"/>
        </w:rPr>
        <w:t xml:space="preserve">. </w:t>
      </w:r>
    </w:p>
    <w:p w:rsidR="00165AD3" w:rsidRPr="00D062CD" w:rsidRDefault="000332FF" w:rsidP="000332FF">
      <w:pPr>
        <w:rPr>
          <w:rFonts w:ascii="Times New Roman" w:hAnsi="Times New Roman" w:cs="Times New Roman"/>
        </w:rPr>
      </w:pPr>
      <w:r w:rsidRPr="00D062CD">
        <w:rPr>
          <w:rFonts w:ascii="Times New Roman" w:hAnsi="Times New Roman" w:cs="Times New Roman"/>
        </w:rPr>
        <w:t xml:space="preserve">7. Zamawiający przekazuje link do postępowania oraz ID postępowania jako </w:t>
      </w:r>
      <w:r w:rsidR="0074290A" w:rsidRPr="00D062CD">
        <w:rPr>
          <w:rFonts w:ascii="Times New Roman" w:hAnsi="Times New Roman" w:cs="Times New Roman"/>
        </w:rPr>
        <w:t>załącznik do niniejszej SWZ</w:t>
      </w:r>
      <w:r w:rsidRPr="00D062CD">
        <w:rPr>
          <w:rFonts w:ascii="Times New Roman" w:hAnsi="Times New Roman" w:cs="Times New Roman"/>
        </w:rPr>
        <w:t xml:space="preserve">. Dane postępowanie można wyszukać również na Liście  wszystkich postępowań w </w:t>
      </w:r>
      <w:proofErr w:type="spellStart"/>
      <w:r w:rsidRPr="00D062CD">
        <w:rPr>
          <w:rFonts w:ascii="Times New Roman" w:hAnsi="Times New Roman" w:cs="Times New Roman"/>
        </w:rPr>
        <w:t>miniPortalu</w:t>
      </w:r>
      <w:proofErr w:type="spellEnd"/>
      <w:r w:rsidRPr="00D062CD">
        <w:rPr>
          <w:rFonts w:ascii="Times New Roman" w:hAnsi="Times New Roman" w:cs="Times New Roman"/>
        </w:rPr>
        <w:t xml:space="preserve"> klikając wcześniej opcję „Dla Wykonawców” lub ze strony głównej z zakładki Postępowania.</w:t>
      </w:r>
    </w:p>
    <w:p w:rsidR="00165AD3" w:rsidRPr="00D062CD" w:rsidRDefault="00120D24" w:rsidP="000332FF">
      <w:pPr>
        <w:rPr>
          <w:rFonts w:ascii="Times New Roman" w:hAnsi="Times New Roman" w:cs="Times New Roman"/>
        </w:rPr>
      </w:pPr>
      <w:r w:rsidRPr="00D062CD">
        <w:rPr>
          <w:rFonts w:ascii="Times New Roman" w:hAnsi="Times New Roman" w:cs="Times New Roman"/>
        </w:rPr>
        <w:t xml:space="preserve"> II. Złożenie oferty</w:t>
      </w:r>
    </w:p>
    <w:p w:rsidR="00165AD3" w:rsidRPr="00D062CD" w:rsidRDefault="000332FF" w:rsidP="000332FF">
      <w:pPr>
        <w:rPr>
          <w:rFonts w:ascii="Times New Roman" w:hAnsi="Times New Roman" w:cs="Times New Roman"/>
        </w:rPr>
      </w:pPr>
      <w:r w:rsidRPr="00D062CD">
        <w:rPr>
          <w:rFonts w:ascii="Times New Roman" w:hAnsi="Times New Roman" w:cs="Times New Roman"/>
        </w:rPr>
        <w:t>1. Wykonawc</w:t>
      </w:r>
      <w:r w:rsidR="00120D24" w:rsidRPr="00D062CD">
        <w:rPr>
          <w:rFonts w:ascii="Times New Roman" w:hAnsi="Times New Roman" w:cs="Times New Roman"/>
        </w:rPr>
        <w:t xml:space="preserve">a składa ofertę, </w:t>
      </w:r>
      <w:r w:rsidRPr="00D062CD">
        <w:rPr>
          <w:rFonts w:ascii="Times New Roman" w:hAnsi="Times New Roman" w:cs="Times New Roman"/>
        </w:rPr>
        <w:t xml:space="preserve"> za pośrednictwem „Formularza do złożenia, zmian</w:t>
      </w:r>
      <w:r w:rsidR="00120D24" w:rsidRPr="00D062CD">
        <w:rPr>
          <w:rFonts w:ascii="Times New Roman" w:hAnsi="Times New Roman" w:cs="Times New Roman"/>
        </w:rPr>
        <w:t xml:space="preserve">y, wycofania oferty </w:t>
      </w:r>
      <w:r w:rsidRPr="00D062CD">
        <w:rPr>
          <w:rFonts w:ascii="Times New Roman" w:hAnsi="Times New Roman" w:cs="Times New Roman"/>
        </w:rPr>
        <w:t xml:space="preserve">dostępnego na </w:t>
      </w:r>
      <w:proofErr w:type="spellStart"/>
      <w:r w:rsidRPr="00D062CD">
        <w:rPr>
          <w:rFonts w:ascii="Times New Roman" w:hAnsi="Times New Roman" w:cs="Times New Roman"/>
        </w:rPr>
        <w:t>ePUAP</w:t>
      </w:r>
      <w:proofErr w:type="spellEnd"/>
      <w:r w:rsidRPr="00D062CD">
        <w:rPr>
          <w:rFonts w:ascii="Times New Roman" w:hAnsi="Times New Roman" w:cs="Times New Roman"/>
        </w:rPr>
        <w:t xml:space="preserve"> i udostępnionego również na </w:t>
      </w:r>
      <w:proofErr w:type="spellStart"/>
      <w:r w:rsidRPr="00D062CD">
        <w:rPr>
          <w:rFonts w:ascii="Times New Roman" w:hAnsi="Times New Roman" w:cs="Times New Roman"/>
        </w:rPr>
        <w:t>miniPortalu</w:t>
      </w:r>
      <w:proofErr w:type="spellEnd"/>
      <w:r w:rsidRPr="00D062CD">
        <w:rPr>
          <w:rFonts w:ascii="Times New Roman" w:hAnsi="Times New Roman" w:cs="Times New Roman"/>
        </w:rPr>
        <w:t xml:space="preserve">. Funkcjonalność do zaszyfrowania oferty przez Wykonawcę jest dostępna dla wykonawców na </w:t>
      </w:r>
      <w:proofErr w:type="spellStart"/>
      <w:r w:rsidRPr="00D062CD">
        <w:rPr>
          <w:rFonts w:ascii="Times New Roman" w:hAnsi="Times New Roman" w:cs="Times New Roman"/>
        </w:rPr>
        <w:t>miniPortalu</w:t>
      </w:r>
      <w:proofErr w:type="spellEnd"/>
      <w:r w:rsidRPr="00D062CD">
        <w:rPr>
          <w:rFonts w:ascii="Times New Roman" w:hAnsi="Times New Roman" w:cs="Times New Roman"/>
        </w:rPr>
        <w:t>, w szczegółach danego postępowa</w:t>
      </w:r>
      <w:r w:rsidR="00120D24" w:rsidRPr="00D062CD">
        <w:rPr>
          <w:rFonts w:ascii="Times New Roman" w:hAnsi="Times New Roman" w:cs="Times New Roman"/>
        </w:rPr>
        <w:t xml:space="preserve">nia. W formularzu oferty </w:t>
      </w:r>
      <w:r w:rsidRPr="00D062CD">
        <w:rPr>
          <w:rFonts w:ascii="Times New Roman" w:hAnsi="Times New Roman" w:cs="Times New Roman"/>
        </w:rPr>
        <w:t xml:space="preserve">Wykonawca zobowiązany jest podać adres skrzynki </w:t>
      </w:r>
      <w:proofErr w:type="spellStart"/>
      <w:r w:rsidRPr="00D062CD">
        <w:rPr>
          <w:rFonts w:ascii="Times New Roman" w:hAnsi="Times New Roman" w:cs="Times New Roman"/>
        </w:rPr>
        <w:t>ePUAP</w:t>
      </w:r>
      <w:proofErr w:type="spellEnd"/>
      <w:r w:rsidRPr="00D062CD">
        <w:rPr>
          <w:rFonts w:ascii="Times New Roman" w:hAnsi="Times New Roman" w:cs="Times New Roman"/>
        </w:rPr>
        <w:t xml:space="preserve">, na którym prowadzona będzie korespondencja związana z postępowaniem. </w:t>
      </w:r>
    </w:p>
    <w:p w:rsidR="00165AD3" w:rsidRPr="00D062CD" w:rsidRDefault="00F84296" w:rsidP="000332FF">
      <w:pPr>
        <w:rPr>
          <w:rFonts w:ascii="Times New Roman" w:hAnsi="Times New Roman" w:cs="Times New Roman"/>
        </w:rPr>
      </w:pPr>
      <w:r w:rsidRPr="00D062CD">
        <w:rPr>
          <w:rFonts w:ascii="Times New Roman" w:hAnsi="Times New Roman" w:cs="Times New Roman"/>
        </w:rPr>
        <w:t>2. Ofertę</w:t>
      </w:r>
      <w:r w:rsidR="000332FF" w:rsidRPr="00D062CD">
        <w:rPr>
          <w:rFonts w:ascii="Times New Roman" w:hAnsi="Times New Roman" w:cs="Times New Roman"/>
        </w:rPr>
        <w:t xml:space="preserve"> należy sporządzić w języku polskim.</w:t>
      </w:r>
    </w:p>
    <w:p w:rsidR="00165AD3" w:rsidRPr="00D062CD" w:rsidRDefault="008A6B1A" w:rsidP="000332FF">
      <w:pPr>
        <w:rPr>
          <w:rFonts w:ascii="Times New Roman" w:hAnsi="Times New Roman" w:cs="Times New Roman"/>
        </w:rPr>
      </w:pPr>
      <w:r w:rsidRPr="00D062CD">
        <w:rPr>
          <w:rFonts w:ascii="Times New Roman" w:hAnsi="Times New Roman" w:cs="Times New Roman"/>
        </w:rPr>
        <w:t xml:space="preserve"> 3. Ofertę, </w:t>
      </w:r>
      <w:r w:rsidR="000332FF" w:rsidRPr="00D062CD">
        <w:rPr>
          <w:rFonts w:ascii="Times New Roman" w:hAnsi="Times New Roman" w:cs="Times New Roman"/>
        </w:rPr>
        <w:t xml:space="preserve"> składa się, pod rygorem nieważności, w formie elektronicznej lub w postaci elektronicznej opatrzonej podpisem zaufanym lub podpisem osobistym</w:t>
      </w:r>
      <w:r w:rsidRPr="00D062CD">
        <w:rPr>
          <w:rFonts w:ascii="Times New Roman" w:hAnsi="Times New Roman" w:cs="Times New Roman"/>
        </w:rPr>
        <w:t>.</w:t>
      </w:r>
    </w:p>
    <w:p w:rsidR="00165AD3" w:rsidRPr="00D062CD" w:rsidRDefault="000332FF" w:rsidP="000332FF">
      <w:pPr>
        <w:rPr>
          <w:rFonts w:ascii="Times New Roman" w:hAnsi="Times New Roman" w:cs="Times New Roman"/>
        </w:rPr>
      </w:pPr>
      <w:r w:rsidRPr="00D062CD">
        <w:rPr>
          <w:rFonts w:ascii="Times New Roman" w:hAnsi="Times New Roman" w:cs="Times New Roman"/>
        </w:rPr>
        <w:t xml:space="preserve"> 4</w:t>
      </w:r>
      <w:r w:rsidR="00676FDC" w:rsidRPr="00D062CD">
        <w:rPr>
          <w:rFonts w:ascii="Times New Roman" w:hAnsi="Times New Roman" w:cs="Times New Roman"/>
        </w:rPr>
        <w:t>. Sposób złożenia oferty</w:t>
      </w:r>
      <w:r w:rsidRPr="00D062CD">
        <w:rPr>
          <w:rFonts w:ascii="Times New Roman" w:hAnsi="Times New Roman" w:cs="Times New Roman"/>
        </w:rPr>
        <w:t xml:space="preserve">, w tym zaszyfrowania oferty opisany został w „Instrukcji użytkownika”, dostępnej na stronie: </w:t>
      </w:r>
      <w:hyperlink r:id="rId15" w:history="1">
        <w:r w:rsidR="00165AD3" w:rsidRPr="00D062CD">
          <w:rPr>
            <w:rStyle w:val="Hipercze"/>
            <w:rFonts w:ascii="Times New Roman" w:hAnsi="Times New Roman" w:cs="Times New Roman"/>
          </w:rPr>
          <w:t>https://miniportal.uzp.gov.pl/</w:t>
        </w:r>
      </w:hyperlink>
      <w:r w:rsidRPr="00D062CD">
        <w:rPr>
          <w:rFonts w:ascii="Times New Roman" w:hAnsi="Times New Roman" w:cs="Times New Roman"/>
        </w:rPr>
        <w:t xml:space="preserve"> </w:t>
      </w:r>
    </w:p>
    <w:p w:rsidR="00165AD3" w:rsidRPr="00D062CD" w:rsidRDefault="000332FF" w:rsidP="000332FF">
      <w:pPr>
        <w:rPr>
          <w:rFonts w:ascii="Times New Roman" w:hAnsi="Times New Roman" w:cs="Times New Roman"/>
        </w:rPr>
      </w:pPr>
      <w:r w:rsidRPr="00D062CD">
        <w:rPr>
          <w:rFonts w:ascii="Times New Roman" w:hAnsi="Times New Roman" w:cs="Times New Roman"/>
        </w:rPr>
        <w:t xml:space="preserve">5. 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p>
    <w:p w:rsidR="00165AD3" w:rsidRPr="00D062CD" w:rsidRDefault="002110C2" w:rsidP="000332FF">
      <w:pPr>
        <w:rPr>
          <w:rFonts w:ascii="Times New Roman" w:hAnsi="Times New Roman" w:cs="Times New Roman"/>
        </w:rPr>
      </w:pPr>
      <w:r w:rsidRPr="00D062CD">
        <w:rPr>
          <w:rFonts w:ascii="Times New Roman" w:hAnsi="Times New Roman" w:cs="Times New Roman"/>
        </w:rPr>
        <w:t>6. Do oferty</w:t>
      </w:r>
      <w:r w:rsidR="000332FF" w:rsidRPr="00D062CD">
        <w:rPr>
          <w:rFonts w:ascii="Times New Roman" w:hAnsi="Times New Roman" w:cs="Times New Roman"/>
        </w:rPr>
        <w:t xml:space="preserve"> należy dołączyć należy dołączyć oświadczenie o niepodleganiu wykluczeniu, spełnianiu warunków udziału w postępowaniu lub kryteriów selekcji, </w:t>
      </w:r>
      <w:r w:rsidRPr="00D062CD">
        <w:rPr>
          <w:rFonts w:ascii="Times New Roman" w:hAnsi="Times New Roman" w:cs="Times New Roman"/>
        </w:rPr>
        <w:t xml:space="preserve">w zakresie wskazanym w SWZ </w:t>
      </w:r>
      <w:r w:rsidR="000332FF" w:rsidRPr="00D062CD">
        <w:rPr>
          <w:rFonts w:ascii="Times New Roman" w:hAnsi="Times New Roman" w:cs="Times New Roman"/>
        </w:rPr>
        <w:t xml:space="preserve"> w formie elektronicznej lub w postaci elektronicznej opatrzonej podpisem  zaufanym lub podpisem osobistym, a następnie zaszyfrować wraz z plikami stanowiącymi ofertę.</w:t>
      </w:r>
    </w:p>
    <w:p w:rsidR="002110C2" w:rsidRPr="00D062CD" w:rsidRDefault="000332FF" w:rsidP="000332FF">
      <w:pPr>
        <w:rPr>
          <w:rFonts w:ascii="Times New Roman" w:hAnsi="Times New Roman" w:cs="Times New Roman"/>
        </w:rPr>
      </w:pPr>
      <w:r w:rsidRPr="00D062CD">
        <w:rPr>
          <w:rFonts w:ascii="Times New Roman" w:hAnsi="Times New Roman" w:cs="Times New Roman"/>
        </w:rPr>
        <w:lastRenderedPageBreak/>
        <w:t xml:space="preserve"> 7. Oferta może być złożona tylko do upływu terminu </w:t>
      </w:r>
      <w:r w:rsidR="002110C2" w:rsidRPr="00D062CD">
        <w:rPr>
          <w:rFonts w:ascii="Times New Roman" w:hAnsi="Times New Roman" w:cs="Times New Roman"/>
        </w:rPr>
        <w:t>składania ofert.</w:t>
      </w:r>
    </w:p>
    <w:p w:rsidR="002110C2" w:rsidRPr="00D062CD" w:rsidRDefault="002110C2" w:rsidP="000332FF">
      <w:pPr>
        <w:rPr>
          <w:rFonts w:ascii="Times New Roman" w:hAnsi="Times New Roman" w:cs="Times New Roman"/>
        </w:rPr>
      </w:pPr>
      <w:r w:rsidRPr="00D062CD">
        <w:rPr>
          <w:rFonts w:ascii="Times New Roman" w:hAnsi="Times New Roman" w:cs="Times New Roman"/>
        </w:rPr>
        <w:t>8.</w:t>
      </w:r>
      <w:r w:rsidR="000332FF" w:rsidRPr="00D062CD">
        <w:rPr>
          <w:rFonts w:ascii="Times New Roman" w:hAnsi="Times New Roman" w:cs="Times New Roman"/>
        </w:rPr>
        <w:t>Wykonawca może przed upływem terminu do składania ofert wycofać ofertę za pośrednictwem „Formularza do złożenia, zmian</w:t>
      </w:r>
      <w:r w:rsidR="00676FDC" w:rsidRPr="00D062CD">
        <w:rPr>
          <w:rFonts w:ascii="Times New Roman" w:hAnsi="Times New Roman" w:cs="Times New Roman"/>
        </w:rPr>
        <w:t xml:space="preserve">y, wycofania oferty </w:t>
      </w:r>
      <w:r w:rsidR="000332FF" w:rsidRPr="00D062CD">
        <w:rPr>
          <w:rFonts w:ascii="Times New Roman" w:hAnsi="Times New Roman" w:cs="Times New Roman"/>
        </w:rPr>
        <w:t xml:space="preserve">dostępnego na </w:t>
      </w:r>
      <w:proofErr w:type="spellStart"/>
      <w:r w:rsidR="000332FF" w:rsidRPr="00D062CD">
        <w:rPr>
          <w:rFonts w:ascii="Times New Roman" w:hAnsi="Times New Roman" w:cs="Times New Roman"/>
        </w:rPr>
        <w:t>ePUAP</w:t>
      </w:r>
      <w:proofErr w:type="spellEnd"/>
      <w:r w:rsidR="000332FF" w:rsidRPr="00D062CD">
        <w:rPr>
          <w:rFonts w:ascii="Times New Roman" w:hAnsi="Times New Roman" w:cs="Times New Roman"/>
        </w:rPr>
        <w:t xml:space="preserve"> i udostępnionego również na </w:t>
      </w:r>
      <w:proofErr w:type="spellStart"/>
      <w:r w:rsidR="000332FF" w:rsidRPr="00D062CD">
        <w:rPr>
          <w:rFonts w:ascii="Times New Roman" w:hAnsi="Times New Roman" w:cs="Times New Roman"/>
        </w:rPr>
        <w:t>miniPortalu</w:t>
      </w:r>
      <w:proofErr w:type="spellEnd"/>
      <w:r w:rsidR="000332FF" w:rsidRPr="00D062CD">
        <w:rPr>
          <w:rFonts w:ascii="Times New Roman" w:hAnsi="Times New Roman" w:cs="Times New Roman"/>
        </w:rPr>
        <w:t xml:space="preserve">. Sposób wycofania oferty został opisany w „Instrukcji użytkownika” dostępnej na </w:t>
      </w:r>
      <w:proofErr w:type="spellStart"/>
      <w:r w:rsidR="000332FF" w:rsidRPr="00D062CD">
        <w:rPr>
          <w:rFonts w:ascii="Times New Roman" w:hAnsi="Times New Roman" w:cs="Times New Roman"/>
        </w:rPr>
        <w:t>miniPortalu</w:t>
      </w:r>
      <w:proofErr w:type="spellEnd"/>
      <w:r w:rsidR="000332FF" w:rsidRPr="00D062CD">
        <w:rPr>
          <w:rFonts w:ascii="Times New Roman" w:hAnsi="Times New Roman" w:cs="Times New Roman"/>
        </w:rPr>
        <w:t xml:space="preserve"> </w:t>
      </w:r>
    </w:p>
    <w:p w:rsidR="00165AD3" w:rsidRPr="00D062CD" w:rsidRDefault="000332FF" w:rsidP="000332FF">
      <w:pPr>
        <w:rPr>
          <w:rFonts w:ascii="Times New Roman" w:hAnsi="Times New Roman" w:cs="Times New Roman"/>
        </w:rPr>
      </w:pPr>
      <w:r w:rsidRPr="00D062CD">
        <w:rPr>
          <w:rFonts w:ascii="Times New Roman" w:hAnsi="Times New Roman" w:cs="Times New Roman"/>
        </w:rPr>
        <w:t>9. Wykonawca po upływie terminu do składania ofert nie może skutecznie dokonać zmiany ani wycofać złożonej oferty.</w:t>
      </w:r>
    </w:p>
    <w:p w:rsidR="002110C2" w:rsidRPr="00D062CD" w:rsidRDefault="000332FF" w:rsidP="000332FF">
      <w:pPr>
        <w:rPr>
          <w:rFonts w:ascii="Times New Roman" w:hAnsi="Times New Roman" w:cs="Times New Roman"/>
        </w:rPr>
      </w:pPr>
      <w:r w:rsidRPr="00D062CD">
        <w:rPr>
          <w:rFonts w:ascii="Times New Roman" w:hAnsi="Times New Roman" w:cs="Times New Roman"/>
        </w:rPr>
        <w:t xml:space="preserve"> III. Sposób komunikowania się Zamawiającego z Wykonawcami (nie dotyczy skła</w:t>
      </w:r>
      <w:r w:rsidR="00676FDC" w:rsidRPr="00D062CD">
        <w:rPr>
          <w:rFonts w:ascii="Times New Roman" w:hAnsi="Times New Roman" w:cs="Times New Roman"/>
        </w:rPr>
        <w:t xml:space="preserve">dania ofert </w:t>
      </w:r>
      <w:r w:rsidRPr="00D062CD">
        <w:rPr>
          <w:rFonts w:ascii="Times New Roman" w:hAnsi="Times New Roman" w:cs="Times New Roman"/>
        </w:rPr>
        <w:t xml:space="preserve">) </w:t>
      </w:r>
    </w:p>
    <w:p w:rsidR="002110C2" w:rsidRPr="00D062CD" w:rsidRDefault="000332FF" w:rsidP="000332FF">
      <w:pPr>
        <w:rPr>
          <w:rFonts w:ascii="Times New Roman" w:hAnsi="Times New Roman" w:cs="Times New Roman"/>
        </w:rPr>
      </w:pPr>
      <w:r w:rsidRPr="00D062CD">
        <w:rPr>
          <w:rFonts w:ascii="Times New Roman" w:hAnsi="Times New Roman" w:cs="Times New Roman"/>
        </w:rPr>
        <w:t xml:space="preserve">1. W postępowaniu o udzielenie zamówienia komunikacja pomiędzy Zamawiającym a Wykonawcami w szczególności składanie oświadczeń, wniosków (innych niż wskazanych w pkt II), zawiadomień oraz przekazywanie informacji odbywa się elektronicznie za pośrednictwem dedykowanego formularza: „Formularz do komunikacji” dostępnego na </w:t>
      </w:r>
      <w:proofErr w:type="spellStart"/>
      <w:r w:rsidRPr="00D062CD">
        <w:rPr>
          <w:rFonts w:ascii="Times New Roman" w:hAnsi="Times New Roman" w:cs="Times New Roman"/>
        </w:rPr>
        <w:t>ePUAP</w:t>
      </w:r>
      <w:proofErr w:type="spellEnd"/>
      <w:r w:rsidRPr="00D062CD">
        <w:rPr>
          <w:rFonts w:ascii="Times New Roman" w:hAnsi="Times New Roman" w:cs="Times New Roman"/>
        </w:rPr>
        <w:t xml:space="preserve"> oraz udostępnionego przez </w:t>
      </w:r>
      <w:proofErr w:type="spellStart"/>
      <w:r w:rsidRPr="00D062CD">
        <w:rPr>
          <w:rFonts w:ascii="Times New Roman" w:hAnsi="Times New Roman" w:cs="Times New Roman"/>
        </w:rPr>
        <w:t>miniPortal</w:t>
      </w:r>
      <w:proofErr w:type="spellEnd"/>
      <w:r w:rsidRPr="00D062CD">
        <w:rPr>
          <w:rFonts w:ascii="Times New Roman" w:hAnsi="Times New Roman" w:cs="Times New Roman"/>
        </w:rPr>
        <w:t>.</w:t>
      </w:r>
      <w:r w:rsidR="00272B41" w:rsidRPr="00D062CD">
        <w:rPr>
          <w:rFonts w:ascii="Times New Roman" w:hAnsi="Times New Roman" w:cs="Times New Roman"/>
        </w:rPr>
        <w:t xml:space="preserve"> </w:t>
      </w:r>
      <w:r w:rsidRPr="00D062CD">
        <w:rPr>
          <w:rFonts w:ascii="Times New Roman" w:hAnsi="Times New Roman" w:cs="Times New Roman"/>
        </w:rPr>
        <w:t xml:space="preserve">We wszelkiej korespondencji związanej z niniejszym postępowaniem Zamawiający i Wykonawcy posługują się numerem ogłoszenia (BZP, TED lub ID postępowania). </w:t>
      </w:r>
    </w:p>
    <w:p w:rsidR="002110C2" w:rsidRPr="00D062CD" w:rsidRDefault="000332FF" w:rsidP="000332FF">
      <w:pPr>
        <w:rPr>
          <w:rFonts w:ascii="Times New Roman" w:hAnsi="Times New Roman" w:cs="Times New Roman"/>
        </w:rPr>
      </w:pPr>
      <w:r w:rsidRPr="00D062CD">
        <w:rPr>
          <w:rFonts w:ascii="Times New Roman" w:hAnsi="Times New Roman" w:cs="Times New Roman"/>
        </w:rPr>
        <w:t>2. Zamawiający może również komunikować się z Wykonawcami za pomocą poczty elek</w:t>
      </w:r>
      <w:r w:rsidR="002110C2" w:rsidRPr="00D062CD">
        <w:rPr>
          <w:rFonts w:ascii="Times New Roman" w:hAnsi="Times New Roman" w:cs="Times New Roman"/>
        </w:rPr>
        <w:t xml:space="preserve">tronicznej, email  </w:t>
      </w:r>
      <w:hyperlink r:id="rId16" w:history="1">
        <w:r w:rsidR="002110C2" w:rsidRPr="00D062CD">
          <w:rPr>
            <w:rStyle w:val="Hipercze"/>
            <w:rFonts w:ascii="Times New Roman" w:hAnsi="Times New Roman" w:cs="Times New Roman"/>
          </w:rPr>
          <w:t>m.rzeszutek@szprotawa-um.pl</w:t>
        </w:r>
      </w:hyperlink>
    </w:p>
    <w:p w:rsidR="00165AD3" w:rsidRPr="00D062CD" w:rsidRDefault="000332FF" w:rsidP="000332FF">
      <w:pPr>
        <w:rPr>
          <w:rFonts w:ascii="Times New Roman" w:hAnsi="Times New Roman" w:cs="Times New Roman"/>
        </w:rPr>
      </w:pPr>
      <w:r w:rsidRPr="00D062CD">
        <w:rPr>
          <w:rFonts w:ascii="Times New Roman" w:hAnsi="Times New Roman" w:cs="Times New Roman"/>
        </w:rPr>
        <w:t>3. Dokumenty elektroniczne, składane są przez Wykonawcę za pośrednictwem „Formularza do komunikacji” jako załączniki. Zamawiający dopuszcza również możliwość składania dokumentów elektronicznych za pomocą poczty elektronicznej, na wskazany w pkt 2 adres email. 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rsidR="002110C2" w:rsidRPr="00D062CD" w:rsidRDefault="000332FF" w:rsidP="000332FF">
      <w:pPr>
        <w:rPr>
          <w:rFonts w:ascii="Times New Roman" w:hAnsi="Times New Roman" w:cs="Times New Roman"/>
        </w:rPr>
      </w:pPr>
      <w:r w:rsidRPr="00D062CD">
        <w:rPr>
          <w:rFonts w:ascii="Times New Roman" w:hAnsi="Times New Roman" w:cs="Times New Roman"/>
        </w:rPr>
        <w:t xml:space="preserve"> IV. </w:t>
      </w:r>
      <w:r w:rsidR="00AD5BFA" w:rsidRPr="00D062CD">
        <w:rPr>
          <w:rFonts w:ascii="Times New Roman" w:hAnsi="Times New Roman" w:cs="Times New Roman"/>
        </w:rPr>
        <w:t xml:space="preserve"> Procedura o</w:t>
      </w:r>
      <w:r w:rsidRPr="00D062CD">
        <w:rPr>
          <w:rFonts w:ascii="Times New Roman" w:hAnsi="Times New Roman" w:cs="Times New Roman"/>
        </w:rPr>
        <w:t xml:space="preserve">twarcie ofert; </w:t>
      </w:r>
    </w:p>
    <w:p w:rsidR="002110C2" w:rsidRPr="00D062CD" w:rsidRDefault="00AD5BFA" w:rsidP="000332FF">
      <w:pPr>
        <w:rPr>
          <w:rFonts w:ascii="Times New Roman" w:hAnsi="Times New Roman" w:cs="Times New Roman"/>
        </w:rPr>
      </w:pPr>
      <w:r w:rsidRPr="00D062CD">
        <w:rPr>
          <w:rFonts w:ascii="Times New Roman" w:hAnsi="Times New Roman" w:cs="Times New Roman"/>
        </w:rPr>
        <w:t>1</w:t>
      </w:r>
      <w:r w:rsidR="000332FF" w:rsidRPr="00D062CD">
        <w:rPr>
          <w:rFonts w:ascii="Times New Roman" w:hAnsi="Times New Roman" w:cs="Times New Roman"/>
        </w:rPr>
        <w:t xml:space="preserve">. </w:t>
      </w:r>
      <w:r w:rsidR="001F5CA3">
        <w:rPr>
          <w:rFonts w:ascii="Times New Roman" w:hAnsi="Times New Roman" w:cs="Times New Roman"/>
        </w:rPr>
        <w:t xml:space="preserve"> Zamawiający nie przewiduje publicznego otwarcia ofert. </w:t>
      </w:r>
      <w:r w:rsidR="000332FF" w:rsidRPr="00D062CD">
        <w:rPr>
          <w:rFonts w:ascii="Times New Roman" w:hAnsi="Times New Roman" w:cs="Times New Roman"/>
        </w:rPr>
        <w:t xml:space="preserve">Otwarcie ofert następuje poprzez użycie mechanizmu do odszyfrowania ofert dostępnego po zalogowaniu w zakładce Deszyfrowanie na </w:t>
      </w:r>
      <w:proofErr w:type="spellStart"/>
      <w:r w:rsidR="000332FF" w:rsidRPr="00D062CD">
        <w:rPr>
          <w:rFonts w:ascii="Times New Roman" w:hAnsi="Times New Roman" w:cs="Times New Roman"/>
        </w:rPr>
        <w:t>miniPortalu</w:t>
      </w:r>
      <w:proofErr w:type="spellEnd"/>
      <w:r w:rsidR="000332FF" w:rsidRPr="00D062CD">
        <w:rPr>
          <w:rFonts w:ascii="Times New Roman" w:hAnsi="Times New Roman" w:cs="Times New Roman"/>
        </w:rPr>
        <w:t xml:space="preserve"> i następuje poprzez wskazanie pliku do odszyfrowania. </w:t>
      </w:r>
    </w:p>
    <w:p w:rsidR="000332FF" w:rsidRPr="00D062CD" w:rsidRDefault="00AD5BFA" w:rsidP="000332FF">
      <w:pPr>
        <w:rPr>
          <w:rFonts w:ascii="Times New Roman" w:hAnsi="Times New Roman" w:cs="Times New Roman"/>
        </w:rPr>
      </w:pPr>
      <w:r w:rsidRPr="00D062CD">
        <w:rPr>
          <w:rFonts w:ascii="Times New Roman" w:hAnsi="Times New Roman" w:cs="Times New Roman"/>
        </w:rPr>
        <w:t>2</w:t>
      </w:r>
      <w:r w:rsidR="000332FF" w:rsidRPr="00D062CD">
        <w:rPr>
          <w:rFonts w:ascii="Times New Roman" w:hAnsi="Times New Roman" w:cs="Times New Roman"/>
        </w:rPr>
        <w:t xml:space="preserve">. Niezwłocznie po otwarciu ofert </w:t>
      </w:r>
      <w:r w:rsidR="00AA0E6F" w:rsidRPr="00D062CD">
        <w:rPr>
          <w:rFonts w:ascii="Times New Roman" w:hAnsi="Times New Roman" w:cs="Times New Roman"/>
        </w:rPr>
        <w:t xml:space="preserve"> </w:t>
      </w:r>
      <w:r w:rsidR="000332FF" w:rsidRPr="00D062CD">
        <w:rPr>
          <w:rFonts w:ascii="Times New Roman" w:hAnsi="Times New Roman" w:cs="Times New Roman"/>
        </w:rPr>
        <w:t>Zamawiający udostępni na stronie internetowej prowadzonego</w:t>
      </w:r>
      <w:r w:rsidR="002110C2" w:rsidRPr="00D062CD">
        <w:rPr>
          <w:rFonts w:ascii="Times New Roman" w:hAnsi="Times New Roman" w:cs="Times New Roman"/>
        </w:rPr>
        <w:t xml:space="preserve"> postępowania informacje o: </w:t>
      </w:r>
      <w:r w:rsidR="000332FF" w:rsidRPr="00D062CD">
        <w:rPr>
          <w:rFonts w:ascii="Times New Roman" w:hAnsi="Times New Roman" w:cs="Times New Roman"/>
        </w:rPr>
        <w:t>nazwach albo imionach i nazwiskach oraz siedzibach lub miejscach prowadzonej działalności gospodarczej albo miejscach zamieszkania wykonawców, których oferty zostały otwart</w:t>
      </w:r>
      <w:r w:rsidR="002110C2" w:rsidRPr="00D062CD">
        <w:rPr>
          <w:rFonts w:ascii="Times New Roman" w:hAnsi="Times New Roman" w:cs="Times New Roman"/>
        </w:rPr>
        <w:t xml:space="preserve">e; </w:t>
      </w:r>
      <w:r w:rsidR="000332FF" w:rsidRPr="00D062CD">
        <w:rPr>
          <w:rFonts w:ascii="Times New Roman" w:hAnsi="Times New Roman" w:cs="Times New Roman"/>
        </w:rPr>
        <w:t xml:space="preserve"> cenach lub kosztach zawartych w ofertach.</w:t>
      </w:r>
    </w:p>
    <w:p w:rsidR="000332FF" w:rsidRPr="00FB7414" w:rsidRDefault="000332FF" w:rsidP="000332FF">
      <w:pPr>
        <w:rPr>
          <w:rFonts w:ascii="Times New Roman" w:hAnsi="Times New Roman" w:cs="Times New Roman"/>
          <w:sz w:val="24"/>
          <w:szCs w:val="24"/>
        </w:rPr>
      </w:pPr>
      <w:r w:rsidRPr="00FB7414">
        <w:rPr>
          <w:rFonts w:ascii="Times New Roman" w:hAnsi="Times New Roman" w:cs="Times New Roman"/>
          <w:b/>
          <w:bCs/>
          <w:sz w:val="24"/>
          <w:szCs w:val="24"/>
        </w:rPr>
        <w:t xml:space="preserve">8. Termin związania ofertą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8.1. </w:t>
      </w:r>
      <w:r w:rsidRPr="00D062CD">
        <w:rPr>
          <w:rFonts w:ascii="Times New Roman" w:hAnsi="Times New Roman" w:cs="Times New Roman"/>
        </w:rPr>
        <w:t xml:space="preserve">Wykonawca jest związany ofertą od dnia upływu terminu składania ofert do dnia </w:t>
      </w:r>
      <w:r w:rsidR="00372F26" w:rsidRPr="00D062CD">
        <w:rPr>
          <w:rFonts w:ascii="Times New Roman" w:hAnsi="Times New Roman" w:cs="Times New Roman"/>
          <w:b/>
          <w:bCs/>
        </w:rPr>
        <w:t>05.04</w:t>
      </w:r>
      <w:r w:rsidRPr="00D062CD">
        <w:rPr>
          <w:rFonts w:ascii="Times New Roman" w:hAnsi="Times New Roman" w:cs="Times New Roman"/>
          <w:b/>
          <w:bCs/>
        </w:rPr>
        <w:t xml:space="preserve">.2021 r.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8.2. </w:t>
      </w:r>
      <w:r w:rsidRPr="00D062CD">
        <w:rPr>
          <w:rFonts w:ascii="Times New Roman" w:hAnsi="Times New Roman" w:cs="Times New Roman"/>
        </w:rPr>
        <w:t xml:space="preserve">W przypadku gdy wybór najkorzystniejszej oferty nie nastąpi przed upływem terminu związania oferta określonego w SWZ, Zamawiający przed upływem terminu związania oferta zwraca się </w:t>
      </w:r>
      <w:r w:rsidRPr="00D062CD">
        <w:rPr>
          <w:rFonts w:ascii="Times New Roman" w:hAnsi="Times New Roman" w:cs="Times New Roman"/>
        </w:rPr>
        <w:lastRenderedPageBreak/>
        <w:t xml:space="preserve">jednokrotnie do Wykonawców o wyrażenie zgody na przedłużenie tego terminu o wskazywany przez niego okres, nie dłuższy niż 30 dni.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8.3. </w:t>
      </w:r>
      <w:r w:rsidRPr="00D062CD">
        <w:rPr>
          <w:rFonts w:ascii="Times New Roman" w:hAnsi="Times New Roman" w:cs="Times New Roman"/>
        </w:rPr>
        <w:t xml:space="preserve">Przedłużenie terminu związania ofertą, o którym mowa w pkt 8.2., wymaga złożenia przez Wykonawcę pisemnego oświadczenia o wyrażeniu zgody na przedłużenie terminu związania oferta. </w:t>
      </w:r>
    </w:p>
    <w:p w:rsidR="002D448C" w:rsidRPr="00A917F5" w:rsidRDefault="002D448C" w:rsidP="000332FF">
      <w:pPr>
        <w:rPr>
          <w:rFonts w:ascii="Times New Roman" w:hAnsi="Times New Roman" w:cs="Times New Roman"/>
          <w:b/>
          <w:bCs/>
          <w:sz w:val="24"/>
          <w:szCs w:val="24"/>
        </w:rPr>
      </w:pPr>
    </w:p>
    <w:p w:rsidR="000332FF" w:rsidRPr="00A917F5" w:rsidRDefault="000332FF" w:rsidP="000332FF">
      <w:pPr>
        <w:rPr>
          <w:rFonts w:ascii="Times New Roman" w:hAnsi="Times New Roman" w:cs="Times New Roman"/>
          <w:sz w:val="24"/>
          <w:szCs w:val="24"/>
        </w:rPr>
      </w:pPr>
      <w:r w:rsidRPr="00A917F5">
        <w:rPr>
          <w:rFonts w:ascii="Times New Roman" w:hAnsi="Times New Roman" w:cs="Times New Roman"/>
          <w:b/>
          <w:bCs/>
          <w:sz w:val="24"/>
          <w:szCs w:val="24"/>
        </w:rPr>
        <w:t xml:space="preserve">9. Opis sposobu przygotowania oferty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9.1. </w:t>
      </w:r>
      <w:r w:rsidRPr="00D062CD">
        <w:rPr>
          <w:rFonts w:ascii="Times New Roman" w:hAnsi="Times New Roman" w:cs="Times New Roman"/>
        </w:rPr>
        <w:t xml:space="preserve">Każdy z wykonawców może złożyć tylko jedną ofertę. Złożenie większej liczby ofert lub oferty zawierającej propozycje wariantowe spowoduje podlegać będzie odrzuceniu.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9.2. </w:t>
      </w:r>
      <w:r w:rsidRPr="00D062CD">
        <w:rPr>
          <w:rFonts w:ascii="Times New Roman" w:hAnsi="Times New Roman" w:cs="Times New Roman"/>
        </w:rPr>
        <w:t xml:space="preserve">Oferta powinna być: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a) sporządzona na podstawie załączników niniejszej SWZ w języku polskim, </w:t>
      </w:r>
    </w:p>
    <w:p w:rsidR="000332FF" w:rsidRPr="00D062CD" w:rsidRDefault="000332FF" w:rsidP="000332FF">
      <w:pPr>
        <w:rPr>
          <w:rFonts w:ascii="Times New Roman" w:hAnsi="Times New Roman" w:cs="Times New Roman"/>
        </w:rPr>
      </w:pPr>
      <w:r w:rsidRPr="00D062CD">
        <w:rPr>
          <w:rFonts w:ascii="Times New Roman" w:hAnsi="Times New Roman" w:cs="Times New Roman"/>
        </w:rPr>
        <w:t>b) złożona przy użyciu środków kom</w:t>
      </w:r>
      <w:r w:rsidR="00666621" w:rsidRPr="00D062CD">
        <w:rPr>
          <w:rFonts w:ascii="Times New Roman" w:hAnsi="Times New Roman" w:cs="Times New Roman"/>
        </w:rPr>
        <w:t>unikacji elektronicznej  opisanych w  punkcie 7 SWZ</w:t>
      </w:r>
      <w:r w:rsidRPr="00D062CD">
        <w:rPr>
          <w:rFonts w:ascii="Times New Roman" w:hAnsi="Times New Roman" w:cs="Times New Roman"/>
        </w:rPr>
        <w:t xml:space="preserve">,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c) podpisana kwalifikowanym podpisem elektronicznym lub podpisem zaufanym lub podpisem osobistym przez osobę/osoby upoważnioną/upoważnione. </w:t>
      </w:r>
    </w:p>
    <w:p w:rsidR="000332FF" w:rsidRPr="00D062CD" w:rsidRDefault="005A46EF" w:rsidP="000332FF">
      <w:pPr>
        <w:rPr>
          <w:rFonts w:ascii="Times New Roman" w:hAnsi="Times New Roman" w:cs="Times New Roman"/>
        </w:rPr>
      </w:pPr>
      <w:r w:rsidRPr="00D062CD">
        <w:rPr>
          <w:rFonts w:ascii="Times New Roman" w:hAnsi="Times New Roman" w:cs="Times New Roman"/>
          <w:b/>
          <w:bCs/>
        </w:rPr>
        <w:t>9.3</w:t>
      </w:r>
      <w:r w:rsidR="000332FF" w:rsidRPr="00D062CD">
        <w:rPr>
          <w:rFonts w:ascii="Times New Roman" w:hAnsi="Times New Roman" w:cs="Times New Roman"/>
          <w:b/>
          <w:bCs/>
        </w:rPr>
        <w:t xml:space="preserve">. </w:t>
      </w:r>
      <w:r w:rsidR="000332FF" w:rsidRPr="00D062CD">
        <w:rPr>
          <w:rFonts w:ascii="Times New Roman" w:hAnsi="Times New Roman" w:cs="Times New Roman"/>
        </w:rPr>
        <w:t xml:space="preserve">Ceny oferty muszą zawierać wszystkie koszty, jakie musi ponieść wykonawca, aby zrealizować zamówienie z najwyższą starannością oraz ewentualne rabaty. </w:t>
      </w:r>
    </w:p>
    <w:p w:rsidR="000332FF" w:rsidRPr="00D062CD" w:rsidRDefault="005A46EF" w:rsidP="000332FF">
      <w:pPr>
        <w:rPr>
          <w:rFonts w:ascii="Times New Roman" w:hAnsi="Times New Roman" w:cs="Times New Roman"/>
        </w:rPr>
      </w:pPr>
      <w:r w:rsidRPr="00D062CD">
        <w:rPr>
          <w:rFonts w:ascii="Times New Roman" w:hAnsi="Times New Roman" w:cs="Times New Roman"/>
          <w:b/>
          <w:bCs/>
        </w:rPr>
        <w:t>9.4</w:t>
      </w:r>
      <w:r w:rsidR="000332FF" w:rsidRPr="00D062CD">
        <w:rPr>
          <w:rFonts w:ascii="Times New Roman" w:hAnsi="Times New Roman" w:cs="Times New Roman"/>
          <w:b/>
          <w:bCs/>
        </w:rPr>
        <w:t xml:space="preserve">. </w:t>
      </w:r>
      <w:r w:rsidR="000332FF" w:rsidRPr="00D062CD">
        <w:rPr>
          <w:rFonts w:ascii="Times New Roman" w:hAnsi="Times New Roman" w:cs="Times New Roman"/>
        </w:rPr>
        <w:t xml:space="preserve">Dokumenty i oświadczenia składane przez wykonawcę powinny być w języku polskim. W przypadku załączenia dokumentów sporządzonych w innym języku niż dopuszczony, wykonawca zobowiązany jest załączyć tłumaczenie na język polski. </w:t>
      </w:r>
    </w:p>
    <w:p w:rsidR="000332FF" w:rsidRPr="00D062CD" w:rsidRDefault="005A46EF" w:rsidP="000332FF">
      <w:pPr>
        <w:rPr>
          <w:rFonts w:ascii="Times New Roman" w:hAnsi="Times New Roman" w:cs="Times New Roman"/>
        </w:rPr>
      </w:pPr>
      <w:r w:rsidRPr="00D062CD">
        <w:rPr>
          <w:rFonts w:ascii="Times New Roman" w:hAnsi="Times New Roman" w:cs="Times New Roman"/>
          <w:b/>
          <w:bCs/>
        </w:rPr>
        <w:t>9.5</w:t>
      </w:r>
      <w:r w:rsidR="000332FF" w:rsidRPr="00D062CD">
        <w:rPr>
          <w:rFonts w:ascii="Times New Roman" w:hAnsi="Times New Roman" w:cs="Times New Roman"/>
          <w:b/>
          <w:bCs/>
        </w:rPr>
        <w:t xml:space="preserve">. </w:t>
      </w:r>
      <w:r w:rsidR="000332FF" w:rsidRPr="00D062CD">
        <w:rPr>
          <w:rFonts w:ascii="Times New Roman" w:hAnsi="Times New Roman" w:cs="Times New Roman"/>
        </w:rPr>
        <w:t xml:space="preserve">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 </w:t>
      </w:r>
    </w:p>
    <w:p w:rsidR="000332FF" w:rsidRPr="00D062CD" w:rsidRDefault="005A46EF" w:rsidP="000332FF">
      <w:pPr>
        <w:rPr>
          <w:rFonts w:ascii="Times New Roman" w:hAnsi="Times New Roman" w:cs="Times New Roman"/>
        </w:rPr>
      </w:pPr>
      <w:r w:rsidRPr="00D062CD">
        <w:rPr>
          <w:rFonts w:ascii="Times New Roman" w:hAnsi="Times New Roman" w:cs="Times New Roman"/>
          <w:b/>
          <w:bCs/>
        </w:rPr>
        <w:t>9.6</w:t>
      </w:r>
      <w:r w:rsidR="000332FF" w:rsidRPr="00D062CD">
        <w:rPr>
          <w:rFonts w:ascii="Times New Roman" w:hAnsi="Times New Roman" w:cs="Times New Roman"/>
          <w:b/>
          <w:bCs/>
        </w:rPr>
        <w:t xml:space="preserve">. </w:t>
      </w:r>
      <w:r w:rsidR="000332FF" w:rsidRPr="00D062CD">
        <w:rPr>
          <w:rFonts w:ascii="Times New Roman" w:hAnsi="Times New Roman" w:cs="Times New Roman"/>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rsidR="000332FF" w:rsidRPr="00D062CD" w:rsidRDefault="005A46EF" w:rsidP="000332FF">
      <w:pPr>
        <w:rPr>
          <w:rFonts w:ascii="Times New Roman" w:hAnsi="Times New Roman" w:cs="Times New Roman"/>
        </w:rPr>
      </w:pPr>
      <w:r w:rsidRPr="00D062CD">
        <w:rPr>
          <w:rFonts w:ascii="Times New Roman" w:hAnsi="Times New Roman" w:cs="Times New Roman"/>
          <w:b/>
          <w:bCs/>
        </w:rPr>
        <w:t>9.7</w:t>
      </w:r>
      <w:r w:rsidR="000332FF" w:rsidRPr="00D062CD">
        <w:rPr>
          <w:rFonts w:ascii="Times New Roman" w:hAnsi="Times New Roman" w:cs="Times New Roman"/>
          <w:b/>
          <w:bCs/>
        </w:rPr>
        <w:t xml:space="preserve">. Dodatkowe zalecenia dla Wykonawcy przygotowującego ofertę: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1) 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 </w:t>
      </w:r>
    </w:p>
    <w:p w:rsidR="000332FF" w:rsidRPr="00D062CD" w:rsidRDefault="000332FF" w:rsidP="000332FF">
      <w:pPr>
        <w:rPr>
          <w:rFonts w:ascii="Times New Roman" w:hAnsi="Times New Roman" w:cs="Times New Roman"/>
        </w:rPr>
      </w:pPr>
      <w:r w:rsidRPr="00D062CD">
        <w:rPr>
          <w:rFonts w:ascii="Times New Roman" w:hAnsi="Times New Roman" w:cs="Times New Roman"/>
        </w:rPr>
        <w:lastRenderedPageBreak/>
        <w:t>2) zamawiający rekomenduje wykorzystanie formatów: .pdf .</w:t>
      </w:r>
      <w:proofErr w:type="spellStart"/>
      <w:r w:rsidRPr="00D062CD">
        <w:rPr>
          <w:rFonts w:ascii="Times New Roman" w:hAnsi="Times New Roman" w:cs="Times New Roman"/>
        </w:rPr>
        <w:t>doc</w:t>
      </w:r>
      <w:proofErr w:type="spellEnd"/>
      <w:r w:rsidRPr="00D062CD">
        <w:rPr>
          <w:rFonts w:ascii="Times New Roman" w:hAnsi="Times New Roman" w:cs="Times New Roman"/>
        </w:rPr>
        <w:t xml:space="preserve"> .xls .jpg (.</w:t>
      </w:r>
      <w:proofErr w:type="spellStart"/>
      <w:r w:rsidRPr="00D062CD">
        <w:rPr>
          <w:rFonts w:ascii="Times New Roman" w:hAnsi="Times New Roman" w:cs="Times New Roman"/>
        </w:rPr>
        <w:t>jpeg</w:t>
      </w:r>
      <w:proofErr w:type="spellEnd"/>
      <w:r w:rsidRPr="00D062CD">
        <w:rPr>
          <w:rFonts w:ascii="Times New Roman" w:hAnsi="Times New Roman" w:cs="Times New Roman"/>
        </w:rPr>
        <w:t xml:space="preserve">) </w:t>
      </w:r>
      <w:r w:rsidRPr="00D062CD">
        <w:rPr>
          <w:rFonts w:ascii="Times New Roman" w:hAnsi="Times New Roman" w:cs="Times New Roman"/>
          <w:b/>
          <w:bCs/>
        </w:rPr>
        <w:t xml:space="preserve">ze szczególnym wskazaniem na .pdf;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3) w celu ewentualnej kompresji danych Zamawiający rekomenduje wykorzystanie jednego z formatów: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a) .zip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b) .7Z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4) wśród formatów powszechnych a </w:t>
      </w:r>
      <w:r w:rsidRPr="00D062CD">
        <w:rPr>
          <w:rFonts w:ascii="Times New Roman" w:hAnsi="Times New Roman" w:cs="Times New Roman"/>
          <w:b/>
          <w:bCs/>
        </w:rPr>
        <w:t xml:space="preserve">NIE występujących </w:t>
      </w:r>
      <w:r w:rsidRPr="00D062CD">
        <w:rPr>
          <w:rFonts w:ascii="Times New Roman" w:hAnsi="Times New Roman" w:cs="Times New Roman"/>
        </w:rPr>
        <w:t>w rozporządzeniu występują: .</w:t>
      </w:r>
      <w:proofErr w:type="spellStart"/>
      <w:r w:rsidRPr="00D062CD">
        <w:rPr>
          <w:rFonts w:ascii="Times New Roman" w:hAnsi="Times New Roman" w:cs="Times New Roman"/>
        </w:rPr>
        <w:t>rar</w:t>
      </w:r>
      <w:proofErr w:type="spellEnd"/>
      <w:r w:rsidRPr="00D062CD">
        <w:rPr>
          <w:rFonts w:ascii="Times New Roman" w:hAnsi="Times New Roman" w:cs="Times New Roman"/>
        </w:rPr>
        <w:t xml:space="preserve"> .gif .</w:t>
      </w:r>
      <w:proofErr w:type="spellStart"/>
      <w:r w:rsidRPr="00D062CD">
        <w:rPr>
          <w:rFonts w:ascii="Times New Roman" w:hAnsi="Times New Roman" w:cs="Times New Roman"/>
        </w:rPr>
        <w:t>bmp</w:t>
      </w:r>
      <w:proofErr w:type="spellEnd"/>
      <w:r w:rsidRPr="00D062CD">
        <w:rPr>
          <w:rFonts w:ascii="Times New Roman" w:hAnsi="Times New Roman" w:cs="Times New Roman"/>
        </w:rPr>
        <w:t xml:space="preserve"> .</w:t>
      </w:r>
      <w:proofErr w:type="spellStart"/>
      <w:r w:rsidRPr="00D062CD">
        <w:rPr>
          <w:rFonts w:ascii="Times New Roman" w:hAnsi="Times New Roman" w:cs="Times New Roman"/>
        </w:rPr>
        <w:t>numbers</w:t>
      </w:r>
      <w:proofErr w:type="spellEnd"/>
      <w:r w:rsidRPr="00D062CD">
        <w:rPr>
          <w:rFonts w:ascii="Times New Roman" w:hAnsi="Times New Roman" w:cs="Times New Roman"/>
        </w:rPr>
        <w:t xml:space="preserve"> .</w:t>
      </w:r>
      <w:proofErr w:type="spellStart"/>
      <w:r w:rsidRPr="00D062CD">
        <w:rPr>
          <w:rFonts w:ascii="Times New Roman" w:hAnsi="Times New Roman" w:cs="Times New Roman"/>
        </w:rPr>
        <w:t>pages</w:t>
      </w:r>
      <w:proofErr w:type="spellEnd"/>
      <w:r w:rsidRPr="00D062CD">
        <w:rPr>
          <w:rFonts w:ascii="Times New Roman" w:hAnsi="Times New Roman" w:cs="Times New Roman"/>
        </w:rPr>
        <w:t xml:space="preserve">. </w:t>
      </w:r>
      <w:r w:rsidRPr="00D062CD">
        <w:rPr>
          <w:rFonts w:ascii="Times New Roman" w:hAnsi="Times New Roman" w:cs="Times New Roman"/>
          <w:b/>
          <w:bCs/>
        </w:rPr>
        <w:t xml:space="preserve">Dokumenty złożone w takich plikach zostaną uznane za złożone nieskutecznie;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5) zamawiający zwraca uwagę na ograniczenia wielkości plików podpisywanych profilem zaufanym, który wynosi max 10MB, oraz na ograniczenie wielkości plików podpisywanych w aplikacji </w:t>
      </w:r>
      <w:proofErr w:type="spellStart"/>
      <w:r w:rsidRPr="00D062CD">
        <w:rPr>
          <w:rFonts w:ascii="Times New Roman" w:hAnsi="Times New Roman" w:cs="Times New Roman"/>
        </w:rPr>
        <w:t>eDoApp</w:t>
      </w:r>
      <w:proofErr w:type="spellEnd"/>
      <w:r w:rsidRPr="00D062CD">
        <w:rPr>
          <w:rFonts w:ascii="Times New Roman" w:hAnsi="Times New Roman" w:cs="Times New Roman"/>
        </w:rPr>
        <w:t xml:space="preserve"> służącej do składania podpisu osobistego, który wynosi max 5MB;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6) 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D062CD">
        <w:rPr>
          <w:rFonts w:ascii="Times New Roman" w:hAnsi="Times New Roman" w:cs="Times New Roman"/>
        </w:rPr>
        <w:t>PAdES</w:t>
      </w:r>
      <w:proofErr w:type="spellEnd"/>
      <w:r w:rsidRPr="00D062CD">
        <w:rPr>
          <w:rFonts w:ascii="Times New Roman" w:hAnsi="Times New Roman" w:cs="Times New Roman"/>
        </w:rPr>
        <w:t xml:space="preserve">;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7) pliki w innych formatach niż PDF zaleca się opatrzyć zewnętrznym podpisem </w:t>
      </w:r>
      <w:proofErr w:type="spellStart"/>
      <w:r w:rsidRPr="00D062CD">
        <w:rPr>
          <w:rFonts w:ascii="Times New Roman" w:hAnsi="Times New Roman" w:cs="Times New Roman"/>
        </w:rPr>
        <w:t>XAdES</w:t>
      </w:r>
      <w:proofErr w:type="spellEnd"/>
      <w:r w:rsidRPr="00D062CD">
        <w:rPr>
          <w:rFonts w:ascii="Times New Roman" w:hAnsi="Times New Roman" w:cs="Times New Roman"/>
        </w:rPr>
        <w:t xml:space="preserve">. Wykonawca powinien pamiętać, aby plik z podpisem przekazywać łącznie z dokumentem podpisywanym;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8) zamawiający zaleca aby w przypadku podpisywania pliku przez kilka osób, stosować podpisy tego samego rodzaju. Podpisywanie różnymi rodzajami podpisów np. osobistym i kwalifikowanym może doprowadzić do problemów w weryfikacji plików;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9) zamawiający zaleca, aby Wykonawca z odpowiednim wyprzedzeniem przetestował możliwość prawidłowego wykorzystania wybranej metody podpisania plików oferty; </w:t>
      </w:r>
    </w:p>
    <w:p w:rsidR="000332FF" w:rsidRPr="00D062CD" w:rsidRDefault="00CC7C35" w:rsidP="000332FF">
      <w:pPr>
        <w:rPr>
          <w:rFonts w:ascii="Times New Roman" w:hAnsi="Times New Roman" w:cs="Times New Roman"/>
        </w:rPr>
      </w:pPr>
      <w:r w:rsidRPr="00D062CD">
        <w:rPr>
          <w:rFonts w:ascii="Times New Roman" w:hAnsi="Times New Roman" w:cs="Times New Roman"/>
        </w:rPr>
        <w:t>10</w:t>
      </w:r>
      <w:r w:rsidR="000332FF" w:rsidRPr="00D062CD">
        <w:rPr>
          <w:rFonts w:ascii="Times New Roman" w:hAnsi="Times New Roman" w:cs="Times New Roman"/>
        </w:rPr>
        <w:t xml:space="preserve">) podczas podpisywania plików zaleca się stosowanie algorytmu skrótu SHA2 zamiast SHA1; </w:t>
      </w:r>
    </w:p>
    <w:p w:rsidR="000332FF" w:rsidRPr="00D062CD" w:rsidRDefault="00CC7C35" w:rsidP="000332FF">
      <w:pPr>
        <w:rPr>
          <w:rFonts w:ascii="Times New Roman" w:hAnsi="Times New Roman" w:cs="Times New Roman"/>
        </w:rPr>
      </w:pPr>
      <w:r w:rsidRPr="00D062CD">
        <w:rPr>
          <w:rFonts w:ascii="Times New Roman" w:hAnsi="Times New Roman" w:cs="Times New Roman"/>
        </w:rPr>
        <w:t>11</w:t>
      </w:r>
      <w:r w:rsidR="000332FF" w:rsidRPr="00D062CD">
        <w:rPr>
          <w:rFonts w:ascii="Times New Roman" w:hAnsi="Times New Roman" w:cs="Times New Roman"/>
        </w:rPr>
        <w:t xml:space="preserve">) jeśli wykonawca pakuje dokumenty np. w plik ZIP zalecamy wcześniejsze podpisanie każdego ze skompresowanych plików. </w:t>
      </w:r>
    </w:p>
    <w:p w:rsidR="000332FF" w:rsidRPr="00D062CD" w:rsidRDefault="00CC7C35" w:rsidP="000332FF">
      <w:pPr>
        <w:rPr>
          <w:rFonts w:ascii="Times New Roman" w:hAnsi="Times New Roman" w:cs="Times New Roman"/>
        </w:rPr>
      </w:pPr>
      <w:r w:rsidRPr="00D062CD">
        <w:rPr>
          <w:rFonts w:ascii="Times New Roman" w:hAnsi="Times New Roman" w:cs="Times New Roman"/>
        </w:rPr>
        <w:t>12</w:t>
      </w:r>
      <w:r w:rsidR="000332FF" w:rsidRPr="00D062CD">
        <w:rPr>
          <w:rFonts w:ascii="Times New Roman" w:hAnsi="Times New Roman" w:cs="Times New Roman"/>
        </w:rPr>
        <w:t xml:space="preserve">) zamawiający rekomenduje wykorzystanie podpisu z kwalifikowanym znacznikiem czasu; </w:t>
      </w:r>
    </w:p>
    <w:p w:rsidR="000332FF" w:rsidRPr="00D062CD" w:rsidRDefault="00CC7C35" w:rsidP="000332FF">
      <w:pPr>
        <w:rPr>
          <w:rFonts w:ascii="Times New Roman" w:hAnsi="Times New Roman" w:cs="Times New Roman"/>
        </w:rPr>
      </w:pPr>
      <w:r w:rsidRPr="00D062CD">
        <w:rPr>
          <w:rFonts w:ascii="Times New Roman" w:hAnsi="Times New Roman" w:cs="Times New Roman"/>
        </w:rPr>
        <w:t>13</w:t>
      </w:r>
      <w:r w:rsidR="000332FF" w:rsidRPr="00D062CD">
        <w:rPr>
          <w:rFonts w:ascii="Times New Roman" w:hAnsi="Times New Roman" w:cs="Times New Roman"/>
        </w:rPr>
        <w:t xml:space="preserve">) zamawiający zaleca aby nie wprowadzać jakichkolwiek zmian w plikach po podpisaniu ich podpisem kwalifikowanym. Może to skutkować naruszeniem integralności plików co równoważne będzie z koniecznością odrzucenia oferty w postępowaniu. </w:t>
      </w:r>
    </w:p>
    <w:p w:rsidR="00547D9D" w:rsidRPr="00D062CD" w:rsidRDefault="00547D9D" w:rsidP="000332FF">
      <w:pPr>
        <w:rPr>
          <w:rFonts w:ascii="Times New Roman" w:hAnsi="Times New Roman" w:cs="Times New Roman"/>
        </w:rPr>
      </w:pPr>
    </w:p>
    <w:p w:rsidR="000332FF" w:rsidRPr="00D062CD" w:rsidRDefault="005A46EF" w:rsidP="000332FF">
      <w:pPr>
        <w:rPr>
          <w:rFonts w:ascii="Times New Roman" w:hAnsi="Times New Roman" w:cs="Times New Roman"/>
        </w:rPr>
      </w:pPr>
      <w:r w:rsidRPr="00D062CD">
        <w:rPr>
          <w:rFonts w:ascii="Times New Roman" w:hAnsi="Times New Roman" w:cs="Times New Roman"/>
          <w:b/>
          <w:bCs/>
        </w:rPr>
        <w:t>9.8</w:t>
      </w:r>
      <w:r w:rsidR="000332FF" w:rsidRPr="00D062CD">
        <w:rPr>
          <w:rFonts w:ascii="Times New Roman" w:hAnsi="Times New Roman" w:cs="Times New Roman"/>
          <w:b/>
          <w:bCs/>
        </w:rPr>
        <w:t xml:space="preserve">. </w:t>
      </w:r>
      <w:r w:rsidR="000332FF" w:rsidRPr="00D062CD">
        <w:rPr>
          <w:rFonts w:ascii="Times New Roman" w:hAnsi="Times New Roman" w:cs="Times New Roman"/>
          <w:b/>
        </w:rPr>
        <w:t>Na ofertę składają się następujące dokumenty:</w:t>
      </w:r>
      <w:r w:rsidR="000332FF" w:rsidRPr="00D062CD">
        <w:rPr>
          <w:rFonts w:ascii="Times New Roman" w:hAnsi="Times New Roman" w:cs="Times New Roman"/>
        </w:rPr>
        <w:t xml:space="preserve">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1) formularz oferty przygotowany zgodnie ze wzorem, który stanowi </w:t>
      </w:r>
      <w:r w:rsidRPr="00D062CD">
        <w:rPr>
          <w:rFonts w:ascii="Times New Roman" w:hAnsi="Times New Roman" w:cs="Times New Roman"/>
          <w:b/>
          <w:bCs/>
        </w:rPr>
        <w:t xml:space="preserve">załącznik nr 1do SWZ;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2) oświadczenie (a) o niepodleganiu wykluczeniu, spełnianiu warunków udziału w postępowaniu, o którym mowa w pkt 16.1. SWZ - zgodnie ze wzorem, który stanowi </w:t>
      </w:r>
      <w:r w:rsidRPr="00D062CD">
        <w:rPr>
          <w:rFonts w:ascii="Times New Roman" w:hAnsi="Times New Roman" w:cs="Times New Roman"/>
          <w:b/>
          <w:bCs/>
        </w:rPr>
        <w:t xml:space="preserve">załącznik nr 2 do SWZ;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3) zobowiązanie podmiotu udostępniającego zasoby (jeśli dotyczy) - zgodnie ze wzorem, który stanowi </w:t>
      </w:r>
      <w:r w:rsidRPr="00D062CD">
        <w:rPr>
          <w:rFonts w:ascii="Times New Roman" w:hAnsi="Times New Roman" w:cs="Times New Roman"/>
          <w:b/>
          <w:bCs/>
        </w:rPr>
        <w:t>załącznik nr 4 do SWZ</w:t>
      </w:r>
      <w:r w:rsidRPr="00D062CD">
        <w:rPr>
          <w:rFonts w:ascii="Times New Roman" w:hAnsi="Times New Roman" w:cs="Times New Roman"/>
        </w:rPr>
        <w:t xml:space="preserve">; </w:t>
      </w:r>
    </w:p>
    <w:p w:rsidR="000332FF" w:rsidRPr="00D062CD" w:rsidRDefault="000332FF" w:rsidP="000332FF">
      <w:pPr>
        <w:rPr>
          <w:rFonts w:ascii="Times New Roman" w:hAnsi="Times New Roman" w:cs="Times New Roman"/>
        </w:rPr>
      </w:pPr>
      <w:r w:rsidRPr="00D062CD">
        <w:rPr>
          <w:rFonts w:ascii="Times New Roman" w:hAnsi="Times New Roman" w:cs="Times New Roman"/>
        </w:rPr>
        <w:lastRenderedPageBreak/>
        <w:t xml:space="preserve">4) oświadczenie o którym mowa w art. 117 ust. 4 ustawy </w:t>
      </w:r>
      <w:proofErr w:type="spellStart"/>
      <w:r w:rsidRPr="00D062CD">
        <w:rPr>
          <w:rFonts w:ascii="Times New Roman" w:hAnsi="Times New Roman" w:cs="Times New Roman"/>
        </w:rPr>
        <w:t>Pzp</w:t>
      </w:r>
      <w:proofErr w:type="spellEnd"/>
      <w:r w:rsidRPr="00D062CD">
        <w:rPr>
          <w:rFonts w:ascii="Times New Roman" w:hAnsi="Times New Roman" w:cs="Times New Roman"/>
        </w:rPr>
        <w:t xml:space="preserve"> (jeśli dotyczy),;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5) pełnomocnictwo upoważniające do złożenia oferty, o ile ofertę składa pełnomocnik;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6) pełnomocnictwo dla pełnomocnika do reprezentowania w postępowaniu Wykonawców wspólnie ubiegających się o udzielenie zamówienia - dotyczy ofert składanych przez Wykonawców wspólnie ubiegających się o udzielenie zamówienia;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7) Wykonawcy wspólnie ubiegający się o udzielenie zamówienia dołączają do oferty oświadczenie, z którego wynika, które usługi wykonają poszczególni wykonawcy; </w:t>
      </w:r>
    </w:p>
    <w:p w:rsidR="000332FF" w:rsidRPr="00D062CD" w:rsidRDefault="005A46EF" w:rsidP="000332FF">
      <w:pPr>
        <w:rPr>
          <w:rFonts w:ascii="Times New Roman" w:hAnsi="Times New Roman" w:cs="Times New Roman"/>
        </w:rPr>
      </w:pPr>
      <w:r w:rsidRPr="00D062CD">
        <w:rPr>
          <w:rFonts w:ascii="Times New Roman" w:hAnsi="Times New Roman" w:cs="Times New Roman"/>
          <w:b/>
          <w:bCs/>
        </w:rPr>
        <w:t>9.9</w:t>
      </w:r>
      <w:r w:rsidR="000332FF" w:rsidRPr="00D062CD">
        <w:rPr>
          <w:rFonts w:ascii="Times New Roman" w:hAnsi="Times New Roman" w:cs="Times New Roman"/>
          <w:b/>
          <w:bCs/>
        </w:rPr>
        <w:t xml:space="preserve">. </w:t>
      </w:r>
      <w:r w:rsidR="000332FF" w:rsidRPr="00D062CD">
        <w:rPr>
          <w:rFonts w:ascii="Times New Roman" w:hAnsi="Times New Roman" w:cs="Times New Roman"/>
        </w:rPr>
        <w:t xml:space="preserve">Pełnomocnictwo do złożenia oferty musi być złożone w oryginale w takiej samej formie, jak </w:t>
      </w:r>
      <w:r w:rsidR="00B706B8" w:rsidRPr="00D062CD">
        <w:rPr>
          <w:rFonts w:ascii="Times New Roman" w:hAnsi="Times New Roman" w:cs="Times New Roman"/>
        </w:rPr>
        <w:t>składana oferta (</w:t>
      </w:r>
      <w:proofErr w:type="spellStart"/>
      <w:r w:rsidR="00B706B8" w:rsidRPr="00D062CD">
        <w:rPr>
          <w:rFonts w:ascii="Times New Roman" w:hAnsi="Times New Roman" w:cs="Times New Roman"/>
        </w:rPr>
        <w:t>t.j</w:t>
      </w:r>
      <w:proofErr w:type="spellEnd"/>
      <w:r w:rsidR="00B706B8" w:rsidRPr="00D062CD">
        <w:rPr>
          <w:rFonts w:ascii="Times New Roman" w:hAnsi="Times New Roman" w:cs="Times New Roman"/>
        </w:rPr>
        <w:t xml:space="preserve">. w </w:t>
      </w:r>
      <w:r w:rsidR="000332FF" w:rsidRPr="00D062CD">
        <w:rPr>
          <w:rFonts w:ascii="Times New Roman" w:hAnsi="Times New Roman" w:cs="Times New Roman"/>
        </w:rPr>
        <w:t xml:space="preserve"> postaci elektronicznej opatrzonej podpisem zaufanym lub podpisem osobistym). </w:t>
      </w:r>
    </w:p>
    <w:p w:rsidR="000332FF" w:rsidRPr="00D062CD" w:rsidRDefault="005A46EF" w:rsidP="000332FF">
      <w:pPr>
        <w:rPr>
          <w:rFonts w:ascii="Times New Roman" w:hAnsi="Times New Roman" w:cs="Times New Roman"/>
        </w:rPr>
      </w:pPr>
      <w:r w:rsidRPr="00D062CD">
        <w:rPr>
          <w:rFonts w:ascii="Times New Roman" w:hAnsi="Times New Roman" w:cs="Times New Roman"/>
          <w:b/>
          <w:bCs/>
        </w:rPr>
        <w:t>9.10</w:t>
      </w:r>
      <w:r w:rsidR="000332FF" w:rsidRPr="00D062CD">
        <w:rPr>
          <w:rFonts w:ascii="Times New Roman" w:hAnsi="Times New Roman" w:cs="Times New Roman"/>
          <w:b/>
          <w:bCs/>
        </w:rPr>
        <w:t xml:space="preserve">. </w:t>
      </w:r>
      <w:r w:rsidR="000332FF" w:rsidRPr="00D062CD">
        <w:rPr>
          <w:rFonts w:ascii="Times New Roman" w:hAnsi="Times New Roman" w:cs="Times New Roman"/>
        </w:rPr>
        <w:t xml:space="preserve">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 </w:t>
      </w:r>
    </w:p>
    <w:p w:rsidR="000332FF" w:rsidRPr="00D062CD" w:rsidRDefault="005A46EF" w:rsidP="000332FF">
      <w:pPr>
        <w:rPr>
          <w:rFonts w:ascii="Times New Roman" w:hAnsi="Times New Roman" w:cs="Times New Roman"/>
        </w:rPr>
      </w:pPr>
      <w:r w:rsidRPr="00D062CD">
        <w:rPr>
          <w:rFonts w:ascii="Times New Roman" w:hAnsi="Times New Roman" w:cs="Times New Roman"/>
          <w:b/>
          <w:bCs/>
        </w:rPr>
        <w:t>9.11</w:t>
      </w:r>
      <w:r w:rsidR="000332FF" w:rsidRPr="00D062CD">
        <w:rPr>
          <w:rFonts w:ascii="Times New Roman" w:hAnsi="Times New Roman" w:cs="Times New Roman"/>
          <w:b/>
          <w:bCs/>
        </w:rPr>
        <w:t>. Wykonawca może zwrócić się do zamawiającego z wnioskiem o wyjaśnienie treści SWZ</w:t>
      </w:r>
      <w:r w:rsidR="000332FF" w:rsidRPr="00D062CD">
        <w:rPr>
          <w:rFonts w:ascii="Times New Roman" w:hAnsi="Times New Roman" w:cs="Times New Roman"/>
        </w:rPr>
        <w:t xml:space="preserve">. </w:t>
      </w:r>
    </w:p>
    <w:p w:rsidR="000332FF" w:rsidRPr="00D062CD" w:rsidRDefault="00547D9D" w:rsidP="000332FF">
      <w:pPr>
        <w:rPr>
          <w:rFonts w:ascii="Times New Roman" w:hAnsi="Times New Roman" w:cs="Times New Roman"/>
        </w:rPr>
      </w:pPr>
      <w:r w:rsidRPr="00D062CD">
        <w:rPr>
          <w:rFonts w:ascii="Times New Roman" w:hAnsi="Times New Roman" w:cs="Times New Roman"/>
          <w:b/>
          <w:bCs/>
        </w:rPr>
        <w:t>1</w:t>
      </w:r>
      <w:r w:rsidR="000332FF" w:rsidRPr="00D062CD">
        <w:rPr>
          <w:rFonts w:ascii="Times New Roman" w:hAnsi="Times New Roman" w:cs="Times New Roman"/>
          <w:b/>
          <w:bCs/>
        </w:rPr>
        <w:t xml:space="preserve">. </w:t>
      </w:r>
      <w:r w:rsidR="000332FF" w:rsidRPr="00D062CD">
        <w:rPr>
          <w:rFonts w:ascii="Times New Roman" w:hAnsi="Times New Roman" w:cs="Times New Roman"/>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rsidR="000332FF" w:rsidRPr="00D062CD" w:rsidRDefault="00547D9D" w:rsidP="000332FF">
      <w:pPr>
        <w:rPr>
          <w:rFonts w:ascii="Times New Roman" w:hAnsi="Times New Roman" w:cs="Times New Roman"/>
        </w:rPr>
      </w:pPr>
      <w:r w:rsidRPr="00D062CD">
        <w:rPr>
          <w:rFonts w:ascii="Times New Roman" w:hAnsi="Times New Roman" w:cs="Times New Roman"/>
          <w:b/>
          <w:bCs/>
        </w:rPr>
        <w:t>2</w:t>
      </w:r>
      <w:r w:rsidR="000332FF" w:rsidRPr="00D062CD">
        <w:rPr>
          <w:rFonts w:ascii="Times New Roman" w:hAnsi="Times New Roman" w:cs="Times New Roman"/>
          <w:b/>
          <w:bCs/>
        </w:rPr>
        <w:t xml:space="preserve">. </w:t>
      </w:r>
      <w:r w:rsidR="000332FF" w:rsidRPr="00D062CD">
        <w:rPr>
          <w:rFonts w:ascii="Times New Roman" w:hAnsi="Times New Roman" w:cs="Times New Roman"/>
        </w:rPr>
        <w:t xml:space="preserve">Jeżeli zamawiający nie udzieli wyjaśnień w </w:t>
      </w:r>
      <w:r w:rsidR="000910B0" w:rsidRPr="00D062CD">
        <w:rPr>
          <w:rFonts w:ascii="Times New Roman" w:hAnsi="Times New Roman" w:cs="Times New Roman"/>
        </w:rPr>
        <w:t xml:space="preserve">terminie, o którym mowa w ust. </w:t>
      </w:r>
      <w:r w:rsidR="000332FF" w:rsidRPr="00D062CD">
        <w:rPr>
          <w:rFonts w:ascii="Times New Roman" w:hAnsi="Times New Roman" w:cs="Times New Roman"/>
        </w:rPr>
        <w:t>1, przedłuża termin składania ofert o czas niezbędny do zapoznania się wszystkich zainteresowanych wykonawców z wyjaśnieniami niezbędnymi do należytego przygotowania i złożenia ofert. W przypadku gdy wniosek o wyjaśnienie treści SWZ nie wpłynął w t</w:t>
      </w:r>
      <w:r w:rsidR="00D42517" w:rsidRPr="00D062CD">
        <w:rPr>
          <w:rFonts w:ascii="Times New Roman" w:hAnsi="Times New Roman" w:cs="Times New Roman"/>
        </w:rPr>
        <w:t>erminie, o którym mowa w ust. 1</w:t>
      </w:r>
      <w:r w:rsidR="000332FF" w:rsidRPr="00D062CD">
        <w:rPr>
          <w:rFonts w:ascii="Times New Roman" w:hAnsi="Times New Roman" w:cs="Times New Roman"/>
        </w:rPr>
        <w:t xml:space="preserve">, zamawiający nie ma obowiązku udzielania wyjaśnień SWZ oraz obowiązku przedłużenia terminu składania ofert. </w:t>
      </w:r>
    </w:p>
    <w:p w:rsidR="000332FF" w:rsidRPr="00D062CD" w:rsidRDefault="00547D9D" w:rsidP="000332FF">
      <w:pPr>
        <w:rPr>
          <w:rFonts w:ascii="Times New Roman" w:hAnsi="Times New Roman" w:cs="Times New Roman"/>
        </w:rPr>
      </w:pPr>
      <w:r w:rsidRPr="00D062CD">
        <w:rPr>
          <w:rFonts w:ascii="Times New Roman" w:hAnsi="Times New Roman" w:cs="Times New Roman"/>
          <w:b/>
          <w:bCs/>
        </w:rPr>
        <w:t>3</w:t>
      </w:r>
      <w:r w:rsidR="000332FF" w:rsidRPr="00D062CD">
        <w:rPr>
          <w:rFonts w:ascii="Times New Roman" w:hAnsi="Times New Roman" w:cs="Times New Roman"/>
          <w:b/>
          <w:bCs/>
        </w:rPr>
        <w:t xml:space="preserve">. </w:t>
      </w:r>
      <w:r w:rsidR="000332FF" w:rsidRPr="00D062CD">
        <w:rPr>
          <w:rFonts w:ascii="Times New Roman" w:hAnsi="Times New Roman" w:cs="Times New Roman"/>
        </w:rPr>
        <w:t>Przedłużenie terminu składani</w:t>
      </w:r>
      <w:r w:rsidR="004F7AD0" w:rsidRPr="00D062CD">
        <w:rPr>
          <w:rFonts w:ascii="Times New Roman" w:hAnsi="Times New Roman" w:cs="Times New Roman"/>
        </w:rPr>
        <w:t xml:space="preserve">a ofert, o których mowa w ust. </w:t>
      </w:r>
      <w:r w:rsidR="000332FF" w:rsidRPr="00D062CD">
        <w:rPr>
          <w:rFonts w:ascii="Times New Roman" w:hAnsi="Times New Roman" w:cs="Times New Roman"/>
        </w:rPr>
        <w:t xml:space="preserve">2, nie wpływa na bieg terminu składania wniosku o wyjaśnienie treści SWZ. </w:t>
      </w:r>
    </w:p>
    <w:p w:rsidR="000332FF" w:rsidRPr="00D062CD" w:rsidRDefault="000332FF" w:rsidP="000332FF">
      <w:pPr>
        <w:rPr>
          <w:rFonts w:ascii="Times New Roman" w:hAnsi="Times New Roman" w:cs="Times New Roman"/>
        </w:rPr>
      </w:pPr>
    </w:p>
    <w:p w:rsidR="000332FF" w:rsidRPr="00A917F5" w:rsidRDefault="000332FF" w:rsidP="000332FF">
      <w:pPr>
        <w:rPr>
          <w:rFonts w:ascii="Times New Roman" w:hAnsi="Times New Roman" w:cs="Times New Roman"/>
          <w:sz w:val="24"/>
          <w:szCs w:val="24"/>
        </w:rPr>
      </w:pPr>
      <w:r w:rsidRPr="00A917F5">
        <w:rPr>
          <w:rFonts w:ascii="Times New Roman" w:hAnsi="Times New Roman" w:cs="Times New Roman"/>
          <w:b/>
          <w:bCs/>
          <w:sz w:val="24"/>
          <w:szCs w:val="24"/>
        </w:rPr>
        <w:t xml:space="preserve">10. Sposób oraz termin składania ofert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10.1. </w:t>
      </w:r>
      <w:r w:rsidRPr="00D062CD">
        <w:rPr>
          <w:rFonts w:ascii="Times New Roman" w:hAnsi="Times New Roman" w:cs="Times New Roman"/>
        </w:rPr>
        <w:t xml:space="preserve">Ofertę wraz z wymaganymi dokumentami należy złożyć </w:t>
      </w:r>
      <w:r w:rsidR="00F840C4" w:rsidRPr="00D062CD">
        <w:rPr>
          <w:rFonts w:ascii="Times New Roman" w:hAnsi="Times New Roman" w:cs="Times New Roman"/>
        </w:rPr>
        <w:t xml:space="preserve">  zgodnie z wytycznymi zawartymi w punkcie 7 SWZ </w:t>
      </w:r>
      <w:r w:rsidR="00372F26" w:rsidRPr="00D062CD">
        <w:rPr>
          <w:rFonts w:ascii="Times New Roman" w:hAnsi="Times New Roman" w:cs="Times New Roman"/>
          <w:b/>
          <w:bCs/>
        </w:rPr>
        <w:t>do dnia 05.03.2021 r. do godz. 12:00</w:t>
      </w:r>
      <w:r w:rsidRPr="00D062CD">
        <w:rPr>
          <w:rFonts w:ascii="Times New Roman" w:hAnsi="Times New Roman" w:cs="Times New Roman"/>
          <w:b/>
          <w:bCs/>
        </w:rPr>
        <w:t xml:space="preserve">. </w:t>
      </w:r>
    </w:p>
    <w:p w:rsidR="0023585A" w:rsidRPr="00D062CD" w:rsidRDefault="000332FF" w:rsidP="000332FF">
      <w:pPr>
        <w:rPr>
          <w:rFonts w:ascii="Times New Roman" w:hAnsi="Times New Roman" w:cs="Times New Roman"/>
        </w:rPr>
      </w:pPr>
      <w:r w:rsidRPr="00D062CD">
        <w:rPr>
          <w:rFonts w:ascii="Times New Roman" w:hAnsi="Times New Roman" w:cs="Times New Roman"/>
          <w:b/>
          <w:bCs/>
        </w:rPr>
        <w:t xml:space="preserve">10.2. </w:t>
      </w:r>
      <w:r w:rsidRPr="00D062CD">
        <w:rPr>
          <w:rFonts w:ascii="Times New Roman" w:hAnsi="Times New Roman" w:cs="Times New Roman"/>
        </w:rPr>
        <w:t xml:space="preserve">Do oferty należy dołączyć wszystkie wymagane w SWZ dokumenty. </w:t>
      </w:r>
    </w:p>
    <w:p w:rsidR="000332FF" w:rsidRPr="00D062CD" w:rsidRDefault="00D861E2" w:rsidP="000332FF">
      <w:pPr>
        <w:rPr>
          <w:rFonts w:ascii="Times New Roman" w:hAnsi="Times New Roman" w:cs="Times New Roman"/>
        </w:rPr>
      </w:pPr>
      <w:r w:rsidRPr="00D062CD">
        <w:rPr>
          <w:rFonts w:ascii="Times New Roman" w:hAnsi="Times New Roman" w:cs="Times New Roman"/>
          <w:b/>
          <w:bCs/>
        </w:rPr>
        <w:t>10.3</w:t>
      </w:r>
      <w:r w:rsidR="000332FF" w:rsidRPr="00D062CD">
        <w:rPr>
          <w:rFonts w:ascii="Times New Roman" w:hAnsi="Times New Roman" w:cs="Times New Roman"/>
          <w:b/>
          <w:bCs/>
        </w:rPr>
        <w:t xml:space="preserve">. </w:t>
      </w:r>
      <w:r w:rsidR="000332FF" w:rsidRPr="00D062CD">
        <w:rPr>
          <w:rFonts w:ascii="Times New Roman" w:hAnsi="Times New Roman" w:cs="Times New Roman"/>
        </w:rPr>
        <w:t>Za datę złożenia oferty przyjmuje się datę jej przekazania w systemie</w:t>
      </w:r>
      <w:r w:rsidRPr="00D062CD">
        <w:rPr>
          <w:rFonts w:ascii="Times New Roman" w:hAnsi="Times New Roman" w:cs="Times New Roman"/>
        </w:rPr>
        <w:t>.</w:t>
      </w:r>
      <w:r w:rsidR="000332FF" w:rsidRPr="00D062CD">
        <w:rPr>
          <w:rFonts w:ascii="Times New Roman" w:hAnsi="Times New Roman" w:cs="Times New Roman"/>
        </w:rPr>
        <w:t xml:space="preserve"> </w:t>
      </w:r>
    </w:p>
    <w:p w:rsidR="00D861E2" w:rsidRPr="00D062CD" w:rsidRDefault="00D861E2" w:rsidP="000332FF">
      <w:pPr>
        <w:rPr>
          <w:rFonts w:ascii="Times New Roman" w:hAnsi="Times New Roman" w:cs="Times New Roman"/>
          <w:b/>
          <w:bCs/>
        </w:rPr>
      </w:pPr>
    </w:p>
    <w:p w:rsidR="000332FF" w:rsidRPr="00A917F5" w:rsidRDefault="000332FF" w:rsidP="000332FF">
      <w:pPr>
        <w:rPr>
          <w:rFonts w:ascii="Times New Roman" w:hAnsi="Times New Roman" w:cs="Times New Roman"/>
          <w:sz w:val="24"/>
          <w:szCs w:val="24"/>
        </w:rPr>
      </w:pPr>
      <w:r w:rsidRPr="00A917F5">
        <w:rPr>
          <w:rFonts w:ascii="Times New Roman" w:hAnsi="Times New Roman" w:cs="Times New Roman"/>
          <w:b/>
          <w:bCs/>
          <w:sz w:val="24"/>
          <w:szCs w:val="24"/>
        </w:rPr>
        <w:t xml:space="preserve">11. Termin otwarcia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lastRenderedPageBreak/>
        <w:t xml:space="preserve">11.1. </w:t>
      </w:r>
      <w:r w:rsidRPr="00D062CD">
        <w:rPr>
          <w:rFonts w:ascii="Times New Roman" w:hAnsi="Times New Roman" w:cs="Times New Roman"/>
        </w:rPr>
        <w:t xml:space="preserve">Otwarcie ofert nastąpi </w:t>
      </w:r>
      <w:r w:rsidR="00372F26" w:rsidRPr="00D062CD">
        <w:rPr>
          <w:rFonts w:ascii="Times New Roman" w:hAnsi="Times New Roman" w:cs="Times New Roman"/>
          <w:b/>
          <w:bCs/>
        </w:rPr>
        <w:t>05.03.2021 r. o godz. 12:15</w:t>
      </w:r>
      <w:r w:rsidRPr="00D062CD">
        <w:rPr>
          <w:rFonts w:ascii="Times New Roman" w:hAnsi="Times New Roman" w:cs="Times New Roman"/>
        </w:rPr>
        <w:t xml:space="preserve">, tj. niezwłocznie po upływie terminu składania ofert, nie później niż następnego dnia po dniu, w którym upłynął termin składania ofert. W przypadku wystąpienia awarii systemu teleinformatycznego, która spowoduje brak możliwości otwarcia ofert w terminie określonym przez Zamawiającego, otwarcie ofert nastąpi niezwłocznie po usunięciu awarii.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11.2. </w:t>
      </w:r>
      <w:r w:rsidRPr="00D062CD">
        <w:rPr>
          <w:rFonts w:ascii="Times New Roman" w:hAnsi="Times New Roman" w:cs="Times New Roman"/>
        </w:rPr>
        <w:t xml:space="preserve">Zamawiający poinformuje o zmianie terminu otwarcia ofert na stronie internetowej prowadzonego postępowania.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11.3. </w:t>
      </w:r>
      <w:r w:rsidRPr="00D062CD">
        <w:rPr>
          <w:rFonts w:ascii="Times New Roman" w:hAnsi="Times New Roman" w:cs="Times New Roman"/>
        </w:rPr>
        <w:t xml:space="preserve">Zamawiający, najpóźniej przed otwarciem ofert, udostępnia na stronie internetowej prowadzonego postępowania informację o kwocie, jaką zamierza przeznaczyć na sfinansowanie zamówienia.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11.4. </w:t>
      </w:r>
      <w:r w:rsidRPr="00D062CD">
        <w:rPr>
          <w:rFonts w:ascii="Times New Roman" w:hAnsi="Times New Roman" w:cs="Times New Roman"/>
        </w:rPr>
        <w:t xml:space="preserve">Zamawiający, niezwłocznie po otwarciu ofert, udostępnia na stronie internetowej prowadzonego postępowania informacje o: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1) nazwach albo imionach i nazwiskach oraz siedzibach lub miejscach prowadzonej działalności gospodarczej albo miejscach zamieszkania wykonawców, których oferty zostały otwarte; </w:t>
      </w:r>
    </w:p>
    <w:p w:rsidR="006B1EC8" w:rsidRPr="00D062CD" w:rsidRDefault="000332FF" w:rsidP="000332FF">
      <w:pPr>
        <w:rPr>
          <w:rFonts w:ascii="Times New Roman" w:hAnsi="Times New Roman" w:cs="Times New Roman"/>
        </w:rPr>
      </w:pPr>
      <w:r w:rsidRPr="00D062CD">
        <w:rPr>
          <w:rFonts w:ascii="Times New Roman" w:hAnsi="Times New Roman" w:cs="Times New Roman"/>
        </w:rPr>
        <w:t xml:space="preserve">2) cenach lub kosztach zawartych w ofertach. </w:t>
      </w:r>
    </w:p>
    <w:p w:rsidR="000332FF" w:rsidRPr="00D062CD" w:rsidRDefault="006B1EC8" w:rsidP="000332FF">
      <w:pPr>
        <w:rPr>
          <w:rFonts w:ascii="Times New Roman" w:hAnsi="Times New Roman" w:cs="Times New Roman"/>
        </w:rPr>
      </w:pPr>
      <w:r w:rsidRPr="00D062CD">
        <w:rPr>
          <w:rFonts w:ascii="Times New Roman" w:hAnsi="Times New Roman" w:cs="Times New Roman"/>
          <w:b/>
          <w:bCs/>
        </w:rPr>
        <w:t>11.5</w:t>
      </w:r>
      <w:r w:rsidR="000332FF" w:rsidRPr="00D062CD">
        <w:rPr>
          <w:rFonts w:ascii="Times New Roman" w:hAnsi="Times New Roman" w:cs="Times New Roman"/>
          <w:b/>
          <w:bCs/>
        </w:rPr>
        <w:t xml:space="preserve">. </w:t>
      </w:r>
      <w:r w:rsidR="000332FF" w:rsidRPr="00D062CD">
        <w:rPr>
          <w:rFonts w:ascii="Times New Roman" w:hAnsi="Times New Roman" w:cs="Times New Roman"/>
        </w:rPr>
        <w:t xml:space="preserve">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 </w:t>
      </w:r>
    </w:p>
    <w:p w:rsidR="000332FF" w:rsidRPr="00D062CD" w:rsidRDefault="000332FF" w:rsidP="000332FF">
      <w:pPr>
        <w:rPr>
          <w:rFonts w:ascii="Times New Roman" w:hAnsi="Times New Roman" w:cs="Times New Roman"/>
        </w:rPr>
      </w:pPr>
    </w:p>
    <w:p w:rsidR="000332FF" w:rsidRPr="00A917F5" w:rsidRDefault="000332FF" w:rsidP="000332FF">
      <w:pPr>
        <w:rPr>
          <w:rFonts w:ascii="Times New Roman" w:hAnsi="Times New Roman" w:cs="Times New Roman"/>
          <w:sz w:val="24"/>
          <w:szCs w:val="24"/>
        </w:rPr>
      </w:pPr>
      <w:r w:rsidRPr="00A917F5">
        <w:rPr>
          <w:rFonts w:ascii="Times New Roman" w:hAnsi="Times New Roman" w:cs="Times New Roman"/>
          <w:b/>
          <w:bCs/>
          <w:sz w:val="24"/>
          <w:szCs w:val="24"/>
        </w:rPr>
        <w:t xml:space="preserve">12. Podstawy wykluczenia o których mowa w art. 108 ust.1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12.1. </w:t>
      </w:r>
      <w:r w:rsidRPr="00D062CD">
        <w:rPr>
          <w:rFonts w:ascii="Times New Roman" w:hAnsi="Times New Roman" w:cs="Times New Roman"/>
        </w:rPr>
        <w:t xml:space="preserve">Z postępowania o udzielenie zamówienia wyklucza się, z zastrzeżeniem art. 110 ust. 2 </w:t>
      </w:r>
      <w:proofErr w:type="spellStart"/>
      <w:r w:rsidRPr="00D062CD">
        <w:rPr>
          <w:rFonts w:ascii="Times New Roman" w:hAnsi="Times New Roman" w:cs="Times New Roman"/>
        </w:rPr>
        <w:t>pzp</w:t>
      </w:r>
      <w:proofErr w:type="spellEnd"/>
      <w:r w:rsidRPr="00D062CD">
        <w:rPr>
          <w:rFonts w:ascii="Times New Roman" w:hAnsi="Times New Roman" w:cs="Times New Roman"/>
        </w:rPr>
        <w:t xml:space="preserve">, Wykonawcę: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1) będącego osobą fizyczną, którego prawomocnie skazano za przestępstwo: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a) udziału w zorganizowanej grupie przestępczej albo związku mającym na celu popełnienie przestępstwa lub przestępstwa skarbowego, o którym mowa w art. 258 Kodeksu karnego,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b) handlu ludźmi, o którym mowa w art. 189a Kodeksu karnego,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c) o którym mowa w art. 228–230a, art. 250a Kodeksu karnego lub w art. 46 lub art. 48 ustawy z dnia 25 czerwca 2010 r. o sporcie,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e) o charakterze terrorystycznym, o którym mowa w art. 115 § 20 Kodeksu karnego, lub mające na celu popełnienie tego przestępstwa,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f) pracy małoletnich cudzoziemców, o którym mowa w art. 9 ust. 2 ustawy z dnia 15 czerwca 2012 r. o skutkach powierzania wykonywania pracy cudzoziemcom przebywającym wbrew przepisom na terytorium Rzeczypospolitej Polskiej (Dz. U. poz. 769), </w:t>
      </w:r>
    </w:p>
    <w:p w:rsidR="000332FF" w:rsidRPr="00D062CD" w:rsidRDefault="000332FF" w:rsidP="000332FF">
      <w:pPr>
        <w:rPr>
          <w:rFonts w:ascii="Times New Roman" w:hAnsi="Times New Roman" w:cs="Times New Roman"/>
        </w:rPr>
      </w:pPr>
      <w:r w:rsidRPr="00D062CD">
        <w:rPr>
          <w:rFonts w:ascii="Times New Roman" w:hAnsi="Times New Roman" w:cs="Times New Roman"/>
        </w:rPr>
        <w:lastRenderedPageBreak/>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6D76CF" w:rsidRPr="00D062CD" w:rsidRDefault="000332FF" w:rsidP="000332FF">
      <w:pPr>
        <w:rPr>
          <w:rFonts w:ascii="Times New Roman" w:hAnsi="Times New Roman" w:cs="Times New Roman"/>
        </w:rPr>
      </w:pPr>
      <w:r w:rsidRPr="00D062CD">
        <w:rPr>
          <w:rFonts w:ascii="Times New Roman" w:hAnsi="Times New Roman" w:cs="Times New Roman"/>
        </w:rPr>
        <w:t xml:space="preserve">h) o którym mowa w art. 9 ust. 1 i 3 lub art. 10 ustawy z dnia 15 czerwca 2012 r. o skutkach powierzania wykonywania pracy cudzoziemcom przebywającym wbrew przepisom na terytorium Rzeczypospolitej Polskiej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 lub za odpowiedni czyn zabroniony określony w przepisach prawa obcego;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4) wobec którego orzeczono zakaz ubiegania się o zamówienia publiczne;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6) jeżeli, w przypadkach, o których mowa w art. 85 ust. 1 </w:t>
      </w:r>
      <w:proofErr w:type="spellStart"/>
      <w:r w:rsidRPr="00D062CD">
        <w:rPr>
          <w:rFonts w:ascii="Times New Roman" w:hAnsi="Times New Roman" w:cs="Times New Roman"/>
        </w:rPr>
        <w:t>pzp</w:t>
      </w:r>
      <w:proofErr w:type="spellEnd"/>
      <w:r w:rsidRPr="00D062CD">
        <w:rPr>
          <w:rFonts w:ascii="Times New Roman" w:hAnsi="Times New Roman" w:cs="Times New Roman"/>
        </w:rPr>
        <w:t xml:space="preserve">,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12.2. </w:t>
      </w:r>
      <w:r w:rsidRPr="00D062CD">
        <w:rPr>
          <w:rFonts w:ascii="Times New Roman" w:hAnsi="Times New Roman" w:cs="Times New Roman"/>
        </w:rPr>
        <w:t xml:space="preserve">Wykonawca może zostać wykluczony przez Zamawiającego na każdym etapie postępowania o udzielenie zamówienia. </w:t>
      </w:r>
    </w:p>
    <w:p w:rsidR="000332FF" w:rsidRPr="00A917F5" w:rsidRDefault="000332FF" w:rsidP="000332FF">
      <w:pPr>
        <w:rPr>
          <w:rFonts w:ascii="Times New Roman" w:hAnsi="Times New Roman" w:cs="Times New Roman"/>
          <w:sz w:val="24"/>
          <w:szCs w:val="24"/>
        </w:rPr>
      </w:pPr>
      <w:r w:rsidRPr="00A917F5">
        <w:rPr>
          <w:rFonts w:ascii="Times New Roman" w:hAnsi="Times New Roman" w:cs="Times New Roman"/>
          <w:b/>
          <w:bCs/>
          <w:sz w:val="24"/>
          <w:szCs w:val="24"/>
        </w:rPr>
        <w:t xml:space="preserve">13. Podstawy wykluczenia o których mowa w art. 109 ust.1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Na podstawie art. 109 ust. 1 </w:t>
      </w:r>
      <w:proofErr w:type="spellStart"/>
      <w:r w:rsidRPr="00D062CD">
        <w:rPr>
          <w:rFonts w:ascii="Times New Roman" w:hAnsi="Times New Roman" w:cs="Times New Roman"/>
        </w:rPr>
        <w:t>Pzp</w:t>
      </w:r>
      <w:proofErr w:type="spellEnd"/>
      <w:r w:rsidRPr="00D062CD">
        <w:rPr>
          <w:rFonts w:ascii="Times New Roman" w:hAnsi="Times New Roman" w:cs="Times New Roman"/>
        </w:rPr>
        <w:t xml:space="preserve"> Zamawiający wykluczy z postępowania o udzielenie zamówienia publicznego Wykonawcę: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1)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0332FF" w:rsidRPr="00D062CD" w:rsidRDefault="000332FF" w:rsidP="000332FF">
      <w:pPr>
        <w:rPr>
          <w:rFonts w:ascii="Times New Roman" w:hAnsi="Times New Roman" w:cs="Times New Roman"/>
        </w:rPr>
      </w:pPr>
      <w:r w:rsidRPr="00D062CD">
        <w:rPr>
          <w:rFonts w:ascii="Times New Roman" w:hAnsi="Times New Roman" w:cs="Times New Roman"/>
        </w:rPr>
        <w:lastRenderedPageBreak/>
        <w:t xml:space="preserve">2)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3)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rsidR="000332FF" w:rsidRPr="00A917F5" w:rsidRDefault="000332FF" w:rsidP="000332FF">
      <w:pPr>
        <w:rPr>
          <w:rFonts w:ascii="Times New Roman" w:hAnsi="Times New Roman" w:cs="Times New Roman"/>
          <w:sz w:val="24"/>
          <w:szCs w:val="24"/>
        </w:rPr>
      </w:pPr>
      <w:r w:rsidRPr="00A917F5">
        <w:rPr>
          <w:rFonts w:ascii="Times New Roman" w:hAnsi="Times New Roman" w:cs="Times New Roman"/>
          <w:b/>
          <w:bCs/>
          <w:sz w:val="24"/>
          <w:szCs w:val="24"/>
        </w:rPr>
        <w:t xml:space="preserve">14. Informacje o warunkach udziału w postępowaniu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14.1. </w:t>
      </w:r>
      <w:r w:rsidRPr="00D062CD">
        <w:rPr>
          <w:rFonts w:ascii="Times New Roman" w:hAnsi="Times New Roman" w:cs="Times New Roman"/>
        </w:rPr>
        <w:t xml:space="preserve">O udzielenie zamówienia mogą ubiegać się Wykonawcy, którzy spełniają niżej wymienione warunki udziału dotyczące: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1) zdolności do występowania w obrocie gospodarczym: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Zamawiający nie stawia warunku.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2) uprawnień do prowadzenia określonej działalności gospodarczej lub zawodowej, o ile wynika to z odrębnych przepisów: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Zamawiający nie stawia warunku.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3) sytuacji ekonomicznej lub finansowej: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Zamawiający nie stawia warunku.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4) </w:t>
      </w:r>
      <w:r w:rsidRPr="00D062CD">
        <w:rPr>
          <w:rFonts w:ascii="Times New Roman" w:hAnsi="Times New Roman" w:cs="Times New Roman"/>
          <w:b/>
          <w:bCs/>
        </w:rPr>
        <w:t xml:space="preserve">zdolności technicznej lub zawodowej: </w:t>
      </w:r>
    </w:p>
    <w:p w:rsidR="000332FF" w:rsidRPr="00D062CD" w:rsidRDefault="000332FF" w:rsidP="000332FF">
      <w:pPr>
        <w:rPr>
          <w:rFonts w:ascii="Times New Roman" w:hAnsi="Times New Roman" w:cs="Times New Roman"/>
        </w:rPr>
      </w:pP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Wykonawca spełni warunki dotyczące </w:t>
      </w:r>
      <w:r w:rsidRPr="00D062CD">
        <w:rPr>
          <w:rFonts w:ascii="Times New Roman" w:hAnsi="Times New Roman" w:cs="Times New Roman"/>
          <w:b/>
          <w:bCs/>
        </w:rPr>
        <w:t xml:space="preserve">zdolności technicznej lub zawodowej </w:t>
      </w:r>
      <w:r w:rsidRPr="00D062CD">
        <w:rPr>
          <w:rFonts w:ascii="Times New Roman" w:hAnsi="Times New Roman" w:cs="Times New Roman"/>
        </w:rPr>
        <w:t xml:space="preserve">jeżeli wykaże, że: </w:t>
      </w:r>
    </w:p>
    <w:p w:rsidR="007C362E" w:rsidRPr="00D062CD" w:rsidRDefault="0053088D" w:rsidP="000332FF">
      <w:pPr>
        <w:rPr>
          <w:rFonts w:ascii="Times New Roman" w:hAnsi="Times New Roman" w:cs="Times New Roman"/>
        </w:rPr>
      </w:pPr>
      <w:r w:rsidRPr="00D062CD">
        <w:rPr>
          <w:rFonts w:ascii="Times New Roman" w:hAnsi="Times New Roman" w:cs="Times New Roman"/>
        </w:rPr>
        <w:t>-</w:t>
      </w:r>
      <w:r w:rsidR="000332FF" w:rsidRPr="00D062CD">
        <w:rPr>
          <w:rFonts w:ascii="Times New Roman" w:hAnsi="Times New Roman" w:cs="Times New Roman"/>
        </w:rPr>
        <w:t xml:space="preserve"> wykonał w okresie ostatnich trzech lat przed upływem terminu składania ofert, a jeżeli okres prowadzenia działalności jest krótszy – w tym okresie minimum dwie usługi polegające na wykonaniu </w:t>
      </w:r>
      <w:r w:rsidR="00C8204F" w:rsidRPr="00D062CD">
        <w:rPr>
          <w:rFonts w:ascii="Times New Roman" w:hAnsi="Times New Roman" w:cs="Times New Roman"/>
        </w:rPr>
        <w:t xml:space="preserve"> </w:t>
      </w:r>
      <w:r w:rsidR="00CD2A58" w:rsidRPr="00D062CD">
        <w:rPr>
          <w:rFonts w:ascii="Times New Roman" w:hAnsi="Times New Roman" w:cs="Times New Roman"/>
        </w:rPr>
        <w:t xml:space="preserve">Dokumentacji Projektowej lub </w:t>
      </w:r>
      <w:r w:rsidR="00C8204F" w:rsidRPr="00D062CD">
        <w:rPr>
          <w:rFonts w:ascii="Times New Roman" w:hAnsi="Times New Roman" w:cs="Times New Roman"/>
        </w:rPr>
        <w:t>Programu Funkcjonalno-Użytkowego</w:t>
      </w:r>
      <w:r w:rsidR="00CD2A58" w:rsidRPr="00D062CD">
        <w:rPr>
          <w:rFonts w:ascii="Times New Roman" w:hAnsi="Times New Roman" w:cs="Times New Roman"/>
        </w:rPr>
        <w:t xml:space="preserve">  dla  budowy , rozbudowy przebudowy</w:t>
      </w:r>
      <w:r w:rsidR="007C362E" w:rsidRPr="00D062CD">
        <w:rPr>
          <w:rFonts w:ascii="Times New Roman" w:hAnsi="Times New Roman" w:cs="Times New Roman"/>
        </w:rPr>
        <w:t xml:space="preserve"> drogi </w:t>
      </w:r>
      <w:r w:rsidR="00507592" w:rsidRPr="00D062CD">
        <w:rPr>
          <w:rFonts w:ascii="Times New Roman" w:hAnsi="Times New Roman" w:cs="Times New Roman"/>
        </w:rPr>
        <w:t xml:space="preserve"> o pow. min 3000</w:t>
      </w:r>
      <w:r w:rsidR="006870EA" w:rsidRPr="00D062CD">
        <w:rPr>
          <w:rFonts w:ascii="Times New Roman" w:hAnsi="Times New Roman" w:cs="Times New Roman"/>
        </w:rPr>
        <w:t xml:space="preserve"> </w:t>
      </w:r>
      <w:r w:rsidR="00507592" w:rsidRPr="00D062CD">
        <w:rPr>
          <w:rFonts w:ascii="Times New Roman" w:hAnsi="Times New Roman" w:cs="Times New Roman"/>
        </w:rPr>
        <w:t>m2</w:t>
      </w:r>
      <w:r w:rsidR="007C362E" w:rsidRPr="00D062CD">
        <w:rPr>
          <w:rFonts w:ascii="Times New Roman" w:hAnsi="Times New Roman" w:cs="Times New Roman"/>
        </w:rPr>
        <w:t xml:space="preserve"> </w:t>
      </w:r>
      <w:r w:rsidR="006870EA" w:rsidRPr="00D062CD">
        <w:rPr>
          <w:rFonts w:ascii="Times New Roman" w:hAnsi="Times New Roman" w:cs="Times New Roman"/>
        </w:rPr>
        <w:t xml:space="preserve"> wraz z infrastrukturą towarzyszącą (chodniki, kanalizacja, oświetlenie).</w:t>
      </w:r>
    </w:p>
    <w:p w:rsidR="000332FF" w:rsidRPr="00D062CD" w:rsidRDefault="007C362E" w:rsidP="000332FF">
      <w:pPr>
        <w:rPr>
          <w:rFonts w:ascii="Times New Roman" w:hAnsi="Times New Roman" w:cs="Times New Roman"/>
        </w:rPr>
      </w:pPr>
      <w:r w:rsidRPr="00D062CD">
        <w:rPr>
          <w:rFonts w:ascii="Times New Roman" w:hAnsi="Times New Roman" w:cs="Times New Roman"/>
        </w:rPr>
        <w:t xml:space="preserve">- </w:t>
      </w:r>
      <w:r w:rsidR="000332FF" w:rsidRPr="00D062CD">
        <w:rPr>
          <w:rFonts w:ascii="Times New Roman" w:hAnsi="Times New Roman" w:cs="Times New Roman"/>
        </w:rPr>
        <w:t xml:space="preserve"> dysponuje lub będzie dysponował zespołem projektowym, który zostanie skierowany do realizacji zamówienia, tj.: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a) co najmniej 1 osobą posiadającą uprawnienia budowlane bez ograniczeń do projektowania </w:t>
      </w:r>
      <w:r w:rsidR="001C2482" w:rsidRPr="00D062CD">
        <w:rPr>
          <w:rFonts w:ascii="Times New Roman" w:hAnsi="Times New Roman" w:cs="Times New Roman"/>
        </w:rPr>
        <w:t>w specjalności drogowej</w:t>
      </w:r>
      <w:r w:rsidRPr="00D062CD">
        <w:rPr>
          <w:rFonts w:ascii="Times New Roman" w:hAnsi="Times New Roman" w:cs="Times New Roman"/>
        </w:rPr>
        <w:t>, która posiada doświadczenie polegające na autorstwie lub współautorstwie co najmniej jednego projektu budowlanego</w:t>
      </w:r>
      <w:r w:rsidR="001C2482" w:rsidRPr="00D062CD">
        <w:rPr>
          <w:rFonts w:ascii="Times New Roman" w:hAnsi="Times New Roman" w:cs="Times New Roman"/>
        </w:rPr>
        <w:t xml:space="preserve">,  lub Programu </w:t>
      </w:r>
      <w:proofErr w:type="spellStart"/>
      <w:r w:rsidR="001C2482" w:rsidRPr="00D062CD">
        <w:rPr>
          <w:rFonts w:ascii="Times New Roman" w:hAnsi="Times New Roman" w:cs="Times New Roman"/>
        </w:rPr>
        <w:t>Funkcjonalno</w:t>
      </w:r>
      <w:proofErr w:type="spellEnd"/>
      <w:r w:rsidR="001C2482" w:rsidRPr="00D062CD">
        <w:rPr>
          <w:rFonts w:ascii="Times New Roman" w:hAnsi="Times New Roman" w:cs="Times New Roman"/>
        </w:rPr>
        <w:t xml:space="preserve"> -Użytkowego</w:t>
      </w:r>
      <w:r w:rsidRPr="00D062CD">
        <w:rPr>
          <w:rFonts w:ascii="Times New Roman" w:hAnsi="Times New Roman" w:cs="Times New Roman"/>
        </w:rPr>
        <w:t xml:space="preserve"> dotyczącego budowy</w:t>
      </w:r>
      <w:r w:rsidR="001C2482" w:rsidRPr="00D062CD">
        <w:rPr>
          <w:rFonts w:ascii="Times New Roman" w:hAnsi="Times New Roman" w:cs="Times New Roman"/>
        </w:rPr>
        <w:t>, przebudowy, modernizacji drogi o nawierzchni bitumicznej</w:t>
      </w:r>
      <w:r w:rsidR="00914BA9" w:rsidRPr="00D062CD">
        <w:rPr>
          <w:rFonts w:ascii="Times New Roman" w:hAnsi="Times New Roman" w:cs="Times New Roman"/>
        </w:rPr>
        <w:t xml:space="preserve"> wraz z cała infrastrukturą towarzyszącą</w:t>
      </w:r>
      <w:r w:rsidR="001C2482" w:rsidRPr="00D062CD">
        <w:rPr>
          <w:rFonts w:ascii="Times New Roman" w:hAnsi="Times New Roman" w:cs="Times New Roman"/>
        </w:rPr>
        <w:t>.</w:t>
      </w:r>
      <w:r w:rsidRPr="00D062CD">
        <w:rPr>
          <w:rFonts w:ascii="Times New Roman" w:hAnsi="Times New Roman" w:cs="Times New Roman"/>
        </w:rPr>
        <w:t xml:space="preserve"> </w:t>
      </w:r>
    </w:p>
    <w:p w:rsidR="00E86739" w:rsidRPr="00D062CD" w:rsidRDefault="00E86739" w:rsidP="00E86739">
      <w:pPr>
        <w:rPr>
          <w:rFonts w:ascii="Times New Roman" w:hAnsi="Times New Roman" w:cs="Times New Roman"/>
        </w:rPr>
      </w:pPr>
      <w:r w:rsidRPr="00D062CD">
        <w:rPr>
          <w:rFonts w:ascii="Times New Roman" w:hAnsi="Times New Roman" w:cs="Times New Roman"/>
        </w:rPr>
        <w:t>b</w:t>
      </w:r>
      <w:r w:rsidR="000332FF" w:rsidRPr="00D062CD">
        <w:rPr>
          <w:rFonts w:ascii="Times New Roman" w:hAnsi="Times New Roman" w:cs="Times New Roman"/>
        </w:rPr>
        <w:t xml:space="preserve">) </w:t>
      </w:r>
      <w:r w:rsidRPr="00D062CD">
        <w:rPr>
          <w:rFonts w:ascii="Times New Roman" w:hAnsi="Times New Roman" w:cs="Times New Roman"/>
        </w:rPr>
        <w:t xml:space="preserve">co najmniej 1 osobą posiadającą uprawnienia budowlane bez ograniczeń do projektowania w specjalności  instalacyjnej w zakresie sieci, instalacji i urządzeń cieplnych, wentylacyjnych, wodociągowych i kanalizacyjnych, która posiada doświadczenie polegające na autorstwie lub </w:t>
      </w:r>
      <w:r w:rsidRPr="00D062CD">
        <w:rPr>
          <w:rFonts w:ascii="Times New Roman" w:hAnsi="Times New Roman" w:cs="Times New Roman"/>
        </w:rPr>
        <w:lastRenderedPageBreak/>
        <w:t xml:space="preserve">współautorstwie co najmniej jednego projektu budowlanego,  lub Programu </w:t>
      </w:r>
      <w:proofErr w:type="spellStart"/>
      <w:r w:rsidRPr="00D062CD">
        <w:rPr>
          <w:rFonts w:ascii="Times New Roman" w:hAnsi="Times New Roman" w:cs="Times New Roman"/>
        </w:rPr>
        <w:t>Funkcjonalno</w:t>
      </w:r>
      <w:proofErr w:type="spellEnd"/>
      <w:r w:rsidRPr="00D062CD">
        <w:rPr>
          <w:rFonts w:ascii="Times New Roman" w:hAnsi="Times New Roman" w:cs="Times New Roman"/>
        </w:rPr>
        <w:t xml:space="preserve"> -Użytkowego dotyczącego budowy, przebudowy, modernizacji drogi o nawierzchni bitumicznej wraz z cała infrastrukturą towarzyszącą. </w:t>
      </w:r>
    </w:p>
    <w:p w:rsidR="00B126B6" w:rsidRPr="00D062CD" w:rsidRDefault="00E86739" w:rsidP="000332FF">
      <w:pPr>
        <w:rPr>
          <w:rFonts w:ascii="Times New Roman" w:hAnsi="Times New Roman" w:cs="Times New Roman"/>
        </w:rPr>
      </w:pPr>
      <w:r w:rsidRPr="00D062CD">
        <w:rPr>
          <w:rFonts w:ascii="Times New Roman" w:hAnsi="Times New Roman" w:cs="Times New Roman"/>
        </w:rPr>
        <w:t>c</w:t>
      </w:r>
      <w:r w:rsidR="000332FF" w:rsidRPr="00D062CD">
        <w:rPr>
          <w:rFonts w:ascii="Times New Roman" w:hAnsi="Times New Roman" w:cs="Times New Roman"/>
        </w:rPr>
        <w:t>)</w:t>
      </w:r>
      <w:r w:rsidR="00B126B6" w:rsidRPr="00D062CD">
        <w:rPr>
          <w:rFonts w:ascii="Times New Roman" w:hAnsi="Times New Roman" w:cs="Times New Roman"/>
        </w:rPr>
        <w:t xml:space="preserve"> co najmniej 1 osobą posiadającą uprawnienia budowlane bez ograniczeń do projektowania w specjalności  instalacyjnej w zakresie sieci, instalacji i urządzeń elektrycznych i </w:t>
      </w:r>
      <w:proofErr w:type="spellStart"/>
      <w:r w:rsidR="00B126B6" w:rsidRPr="00D062CD">
        <w:rPr>
          <w:rFonts w:ascii="Times New Roman" w:hAnsi="Times New Roman" w:cs="Times New Roman"/>
        </w:rPr>
        <w:t>elektroelektrycznych</w:t>
      </w:r>
      <w:proofErr w:type="spellEnd"/>
      <w:r w:rsidR="00B126B6" w:rsidRPr="00D062CD">
        <w:rPr>
          <w:rFonts w:ascii="Times New Roman" w:hAnsi="Times New Roman" w:cs="Times New Roman"/>
        </w:rPr>
        <w:t xml:space="preserve">,  , która posiada doświadczenie polegające na autorstwie lub współautorstwie co najmniej jednego projektu budowlanego,  lub Programu </w:t>
      </w:r>
      <w:proofErr w:type="spellStart"/>
      <w:r w:rsidR="00B126B6" w:rsidRPr="00D062CD">
        <w:rPr>
          <w:rFonts w:ascii="Times New Roman" w:hAnsi="Times New Roman" w:cs="Times New Roman"/>
        </w:rPr>
        <w:t>Funkcjonalno</w:t>
      </w:r>
      <w:proofErr w:type="spellEnd"/>
      <w:r w:rsidR="00B126B6" w:rsidRPr="00D062CD">
        <w:rPr>
          <w:rFonts w:ascii="Times New Roman" w:hAnsi="Times New Roman" w:cs="Times New Roman"/>
        </w:rPr>
        <w:t xml:space="preserve"> -Użytkowego dotyczącego budowy, przebudowy, modernizacji drogi o nawierzchni bitumicznej wraz z cała infrastrukturą towarzyszącą.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14.2. </w:t>
      </w:r>
      <w:r w:rsidRPr="00D062CD">
        <w:rPr>
          <w:rFonts w:ascii="Times New Roman" w:hAnsi="Times New Roman" w:cs="Times New Roman"/>
        </w:rPr>
        <w:t xml:space="preserve">Zamawiający, w stosunku do Wykonawców wspólnie ubiegających się o udzielenie zamówienia, w odniesieniu do warunku dotyczącego zdolności technicznej lub zawodowej – dopuszcza łączne spełnianie warunku przez Wykonawców.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14.3. </w:t>
      </w:r>
      <w:r w:rsidRPr="00D062CD">
        <w:rPr>
          <w:rFonts w:ascii="Times New Roman" w:hAnsi="Times New Roman" w:cs="Times New Roman"/>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 tym przypadku, wykonawcy wspólnie ubiegający się o udzielenie zamówienia dołączają do oferty oświadczenie, z którego wynika, które roboty budowlane, dostawy lub usługi wykonają poszczególni wykonawcy. </w:t>
      </w:r>
    </w:p>
    <w:p w:rsidR="000332FF" w:rsidRPr="00D062CD" w:rsidRDefault="000332FF" w:rsidP="000332FF">
      <w:pPr>
        <w:rPr>
          <w:rFonts w:ascii="Times New Roman" w:hAnsi="Times New Roman" w:cs="Times New Roman"/>
        </w:rPr>
      </w:pPr>
    </w:p>
    <w:p w:rsidR="000332FF" w:rsidRPr="00A917F5" w:rsidRDefault="000332FF" w:rsidP="000332FF">
      <w:pPr>
        <w:rPr>
          <w:rFonts w:ascii="Times New Roman" w:hAnsi="Times New Roman" w:cs="Times New Roman"/>
          <w:sz w:val="24"/>
          <w:szCs w:val="24"/>
        </w:rPr>
      </w:pPr>
      <w:r w:rsidRPr="00A917F5">
        <w:rPr>
          <w:rFonts w:ascii="Times New Roman" w:hAnsi="Times New Roman" w:cs="Times New Roman"/>
          <w:b/>
          <w:bCs/>
          <w:sz w:val="24"/>
          <w:szCs w:val="24"/>
        </w:rPr>
        <w:t xml:space="preserve">15. Poleganie na zasobach innych podmiotów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15.1. </w:t>
      </w:r>
      <w:r w:rsidRPr="00D062CD">
        <w:rPr>
          <w:rFonts w:ascii="Times New Roman" w:hAnsi="Times New Roman" w:cs="Times New Roman"/>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15.2. </w:t>
      </w:r>
      <w:r w:rsidRPr="00D062CD">
        <w:rPr>
          <w:rFonts w:ascii="Times New Roman" w:hAnsi="Times New Roman" w:cs="Times New Roman"/>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15.3. </w:t>
      </w:r>
      <w:r w:rsidRPr="00D062CD">
        <w:rPr>
          <w:rFonts w:ascii="Times New Roman" w:hAnsi="Times New Roman" w:cs="Times New Roman"/>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15.4. </w:t>
      </w:r>
      <w:r w:rsidRPr="00D062CD">
        <w:rPr>
          <w:rFonts w:ascii="Times New Roman" w:hAnsi="Times New Roman" w:cs="Times New Roman"/>
        </w:rPr>
        <w:t xml:space="preserve">Zobowiązanie podmiotu udostępniającego zasoby, o którym mowa w </w:t>
      </w:r>
      <w:r w:rsidR="0079691C" w:rsidRPr="00D062CD">
        <w:rPr>
          <w:rFonts w:ascii="Times New Roman" w:hAnsi="Times New Roman" w:cs="Times New Roman"/>
        </w:rPr>
        <w:t>pkt 15.3.</w:t>
      </w:r>
      <w:r w:rsidRPr="00D062CD">
        <w:rPr>
          <w:rFonts w:ascii="Times New Roman" w:hAnsi="Times New Roman" w:cs="Times New Roman"/>
        </w:rPr>
        <w:t xml:space="preserve">, potwierdza, że stosunek łączący wykonawcę z podmiotami udostępniającymi zasoby gwarantuje rzeczywisty dostęp do tych zasobów oraz określa w szczególności: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1) zakres dostępnych wykonawcy zasobów podmiotu udostępniającego zasoby;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2) sposób i okres udostępnienia wykonawcy i wykorzystania przez niego zasobów podmiotu udostępniającego te zasoby przy wykonywaniu zamówienia; </w:t>
      </w:r>
    </w:p>
    <w:p w:rsidR="000332FF" w:rsidRPr="00D062CD" w:rsidRDefault="000332FF" w:rsidP="000332FF">
      <w:pPr>
        <w:rPr>
          <w:rFonts w:ascii="Times New Roman" w:hAnsi="Times New Roman" w:cs="Times New Roman"/>
        </w:rPr>
      </w:pPr>
      <w:r w:rsidRPr="00D062CD">
        <w:rPr>
          <w:rFonts w:ascii="Times New Roman" w:hAnsi="Times New Roman" w:cs="Times New Roman"/>
        </w:rPr>
        <w:lastRenderedPageBreak/>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15.5. </w:t>
      </w:r>
      <w:r w:rsidRPr="00D062CD">
        <w:rPr>
          <w:rFonts w:ascii="Times New Roman" w:hAnsi="Times New Roman" w:cs="Times New Roman"/>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15.6. </w:t>
      </w:r>
      <w:r w:rsidRPr="00D062CD">
        <w:rPr>
          <w:rFonts w:ascii="Times New Roman" w:hAnsi="Times New Roman" w:cs="Times New Roman"/>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15.7. UWAGA: </w:t>
      </w:r>
      <w:r w:rsidRPr="00D062CD">
        <w:rPr>
          <w:rFonts w:ascii="Times New Roman" w:hAnsi="Times New Roman" w:cs="Times New Roman"/>
        </w:rPr>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15.8. </w:t>
      </w:r>
      <w:r w:rsidRPr="00D062CD">
        <w:rPr>
          <w:rFonts w:ascii="Times New Roman" w:hAnsi="Times New Roman" w:cs="Times New Roman"/>
        </w:rPr>
        <w:t xml:space="preserve">Wykonawca, w przypadku polegania na zdolnościach lub sytuacji podmiotów udostępniających zasoby, przedstawia, wraz z oświadczeniem, o którym mowa w pkt 16.1.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punkcie 16.3. </w:t>
      </w:r>
      <w:proofErr w:type="spellStart"/>
      <w:r w:rsidRPr="00D062CD">
        <w:rPr>
          <w:rFonts w:ascii="Times New Roman" w:hAnsi="Times New Roman" w:cs="Times New Roman"/>
        </w:rPr>
        <w:t>ppkt</w:t>
      </w:r>
      <w:proofErr w:type="spellEnd"/>
      <w:r w:rsidRPr="00D062CD">
        <w:rPr>
          <w:rFonts w:ascii="Times New Roman" w:hAnsi="Times New Roman" w:cs="Times New Roman"/>
        </w:rPr>
        <w:t xml:space="preserve"> 2 SWZ. </w:t>
      </w:r>
    </w:p>
    <w:p w:rsidR="000332FF" w:rsidRPr="00A917F5" w:rsidRDefault="000332FF" w:rsidP="000332FF">
      <w:pPr>
        <w:rPr>
          <w:rFonts w:ascii="Times New Roman" w:hAnsi="Times New Roman" w:cs="Times New Roman"/>
          <w:sz w:val="24"/>
          <w:szCs w:val="24"/>
        </w:rPr>
      </w:pPr>
      <w:r w:rsidRPr="00A917F5">
        <w:rPr>
          <w:rFonts w:ascii="Times New Roman" w:hAnsi="Times New Roman" w:cs="Times New Roman"/>
          <w:b/>
          <w:bCs/>
          <w:sz w:val="24"/>
          <w:szCs w:val="24"/>
        </w:rPr>
        <w:t xml:space="preserve">16. Oświadczenia i dokumenty, jakie zobowiązani są dostarczyć wykonawcy w celu potwierdzenia spełniania warunków udziału w postępowaniu oraz wykazania braku podstaw wykluczenia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16.1. </w:t>
      </w:r>
      <w:r w:rsidRPr="00D062CD">
        <w:rPr>
          <w:rFonts w:ascii="Times New Roman" w:hAnsi="Times New Roman" w:cs="Times New Roman"/>
        </w:rPr>
        <w:t xml:space="preserve">Do oferty Wykonawca zobowiązany jest dołączyć aktualne na dzień składania ofert oświadczenie o spełnianiu warunków udziału w postępowaniu oraz o braku podstaw do wykluczenia z postępowania – zgodnie z </w:t>
      </w:r>
      <w:r w:rsidRPr="00D062CD">
        <w:rPr>
          <w:rFonts w:ascii="Times New Roman" w:hAnsi="Times New Roman" w:cs="Times New Roman"/>
          <w:b/>
          <w:bCs/>
        </w:rPr>
        <w:t xml:space="preserve">załącznikiem nr 2 do SWZ. </w:t>
      </w:r>
      <w:r w:rsidRPr="00D062CD">
        <w:rPr>
          <w:rFonts w:ascii="Times New Roman" w:hAnsi="Times New Roman" w:cs="Times New Roman"/>
        </w:rPr>
        <w:t>W p</w:t>
      </w:r>
      <w:r w:rsidR="003431FA" w:rsidRPr="00D062CD">
        <w:rPr>
          <w:rFonts w:ascii="Times New Roman" w:hAnsi="Times New Roman" w:cs="Times New Roman"/>
        </w:rPr>
        <w:t>rzypadku wspólnego ubiegania się</w:t>
      </w:r>
      <w:r w:rsidRPr="00D062CD">
        <w:rPr>
          <w:rFonts w:ascii="Times New Roman" w:hAnsi="Times New Roman" w:cs="Times New Roman"/>
        </w:rPr>
        <w:t xml:space="preserve"> o zamówienie przez Wykonawców, oświadczenie to składa każdy z Wykonawców. W przypadku polegania na zdolnościach lub sytuacji podmiotów udostępniających zasoby, Wykonawca przedstawia, wraz z oświadczeniem własnym, także oświadczenie podmiotu udostępniającego zasoby, potwierdzające brak podstaw wykluczenia tego podmiotu oraz odpowiednio spełnianie warunków udziału w postępowaniu lub kryteriów selekcji, w zakresie, w jakim wykonawca powołuje się na jego zasoby. Oświadczenia to składa się pod rygorem nieważności, w formie elektronicznej lub w postaci elektronicznej, opatrzonej podpisem zaufanym lub podpisem osobistym.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16.2. </w:t>
      </w:r>
      <w:r w:rsidRPr="00D062CD">
        <w:rPr>
          <w:rFonts w:ascii="Times New Roman" w:hAnsi="Times New Roman" w:cs="Times New Roman"/>
        </w:rPr>
        <w:t>Informacje zawarte w oświadczeniu, o którym mo</w:t>
      </w:r>
      <w:r w:rsidR="003431FA" w:rsidRPr="00D062CD">
        <w:rPr>
          <w:rFonts w:ascii="Times New Roman" w:hAnsi="Times New Roman" w:cs="Times New Roman"/>
        </w:rPr>
        <w:t xml:space="preserve">wa w pkt 16.1. stanowią wstępne </w:t>
      </w:r>
      <w:r w:rsidRPr="00D062CD">
        <w:rPr>
          <w:rFonts w:ascii="Times New Roman" w:hAnsi="Times New Roman" w:cs="Times New Roman"/>
        </w:rPr>
        <w:t xml:space="preserve">potwierdzenie, że Wykonawca nie podlega wykluczeniu oraz spełnia warunki udziału w postępowaniu.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16.3. </w:t>
      </w:r>
      <w:r w:rsidRPr="00D062CD">
        <w:rPr>
          <w:rFonts w:ascii="Times New Roman" w:hAnsi="Times New Roman" w:cs="Times New Roman"/>
        </w:rPr>
        <w:t xml:space="preserve">Zamawiający </w:t>
      </w:r>
      <w:r w:rsidRPr="00D062CD">
        <w:rPr>
          <w:rFonts w:ascii="Times New Roman" w:hAnsi="Times New Roman" w:cs="Times New Roman"/>
          <w:b/>
          <w:bCs/>
        </w:rPr>
        <w:t xml:space="preserve">wezwie </w:t>
      </w:r>
      <w:r w:rsidRPr="00D062CD">
        <w:rPr>
          <w:rFonts w:ascii="Times New Roman" w:hAnsi="Times New Roman" w:cs="Times New Roman"/>
        </w:rPr>
        <w:t xml:space="preserve">wykonawcę, którego oferta została najwyżej oceniona, do złożenia w wyznaczonym terminie, nie krótszym niż 5 dni od dnia wezwania, </w:t>
      </w:r>
      <w:r w:rsidRPr="00D062CD">
        <w:rPr>
          <w:rFonts w:ascii="Times New Roman" w:hAnsi="Times New Roman" w:cs="Times New Roman"/>
          <w:b/>
          <w:bCs/>
        </w:rPr>
        <w:t xml:space="preserve">następujących podmiotowych środków dowodowych </w:t>
      </w:r>
      <w:r w:rsidRPr="00D062CD">
        <w:rPr>
          <w:rFonts w:ascii="Times New Roman" w:hAnsi="Times New Roman" w:cs="Times New Roman"/>
        </w:rPr>
        <w:t xml:space="preserve">- aktualnych na dzień złożenia: </w:t>
      </w:r>
    </w:p>
    <w:p w:rsidR="000332FF" w:rsidRPr="00D062CD" w:rsidRDefault="000332FF" w:rsidP="000332FF">
      <w:pPr>
        <w:rPr>
          <w:rFonts w:ascii="Times New Roman" w:hAnsi="Times New Roman" w:cs="Times New Roman"/>
        </w:rPr>
      </w:pPr>
      <w:r w:rsidRPr="00D062CD">
        <w:rPr>
          <w:rFonts w:ascii="Times New Roman" w:hAnsi="Times New Roman" w:cs="Times New Roman"/>
        </w:rPr>
        <w:lastRenderedPageBreak/>
        <w:t xml:space="preserve">1) w zakresie braku podstaw wykluczenia: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a) oświadczenie wykonawcy, w zakresie art. 108 ust. 1 pkt 5 ustawy </w:t>
      </w:r>
      <w:proofErr w:type="spellStart"/>
      <w:r w:rsidRPr="00D062CD">
        <w:rPr>
          <w:rFonts w:ascii="Times New Roman" w:hAnsi="Times New Roman" w:cs="Times New Roman"/>
        </w:rPr>
        <w:t>Pzp</w:t>
      </w:r>
      <w:proofErr w:type="spellEnd"/>
      <w:r w:rsidRPr="00D062CD">
        <w:rPr>
          <w:rFonts w:ascii="Times New Roman" w:hAnsi="Times New Roman" w:cs="Times New Roman"/>
        </w:rPr>
        <w:t xml:space="preserve">, o braku przynależności do tej samej grupy kapitałowej, w rozumieniu ustawy z dnia 16 lutego 2007 r. o ochronie konkurencji i konsumentów (Dz. U. z 2020 r. poz. 1076),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wzór - </w:t>
      </w:r>
      <w:r w:rsidRPr="00D062CD">
        <w:rPr>
          <w:rFonts w:ascii="Times New Roman" w:hAnsi="Times New Roman" w:cs="Times New Roman"/>
          <w:b/>
          <w:bCs/>
        </w:rPr>
        <w:t xml:space="preserve">załącznik nr 3 do SWZ;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b) odpis lub informacja z Krajowego Rejestru Sądowego lub z Centralnej Ewidencji i Informacji o Działalności Gospodarczej, w zakresie art. 109 ust. 1 pkt 4 ustawy </w:t>
      </w:r>
      <w:proofErr w:type="spellStart"/>
      <w:r w:rsidRPr="00D062CD">
        <w:rPr>
          <w:rFonts w:ascii="Times New Roman" w:hAnsi="Times New Roman" w:cs="Times New Roman"/>
        </w:rPr>
        <w:t>Pzp</w:t>
      </w:r>
      <w:proofErr w:type="spellEnd"/>
      <w:r w:rsidRPr="00D062CD">
        <w:rPr>
          <w:rFonts w:ascii="Times New Roman" w:hAnsi="Times New Roman" w:cs="Times New Roman"/>
        </w:rPr>
        <w:t xml:space="preserve">, sporządzonych nie wcześniej niż 3 miesiące przed jej złożeniem, jeżeli odrębne przepisy wymagają wpisu do rejestru lub ewidencji; </w:t>
      </w:r>
    </w:p>
    <w:p w:rsidR="000332FF" w:rsidRPr="00D062CD" w:rsidRDefault="003431FA" w:rsidP="000332FF">
      <w:pPr>
        <w:rPr>
          <w:rFonts w:ascii="Times New Roman" w:hAnsi="Times New Roman" w:cs="Times New Roman"/>
        </w:rPr>
      </w:pPr>
      <w:r w:rsidRPr="00D062CD">
        <w:rPr>
          <w:rFonts w:ascii="Times New Roman" w:hAnsi="Times New Roman" w:cs="Times New Roman"/>
        </w:rPr>
        <w:t>-</w:t>
      </w:r>
      <w:r w:rsidR="000332FF" w:rsidRPr="00D062CD">
        <w:rPr>
          <w:rFonts w:ascii="Times New Roman" w:hAnsi="Times New Roman" w:cs="Times New Roman"/>
        </w:rPr>
        <w:t xml:space="preserve"> Jeżeli Wykonawca ma siedzibę lub miejsce zamieszkania poza terytorium Rzeczypospolitej Polskiej, zamiast dokumentu, o których mowa wyżej ,składa dokument lub dokumenty wystawione w kraju, w którym wykonawca ma siedzibę lub miejsce zamieszkania, potwierdzające odpowiednio, że nie otwarto jego likwidacji ani nie ogłoszono upadłości. Dokument, o którym mowa powyżej, powinien być wystawiony nie wcześniej niż 3 miesiące przed jego złożeniem. </w:t>
      </w:r>
    </w:p>
    <w:p w:rsidR="000332FF" w:rsidRPr="00D062CD" w:rsidRDefault="003431FA" w:rsidP="000332FF">
      <w:pPr>
        <w:rPr>
          <w:rFonts w:ascii="Times New Roman" w:hAnsi="Times New Roman" w:cs="Times New Roman"/>
        </w:rPr>
      </w:pPr>
      <w:r w:rsidRPr="00D062CD">
        <w:rPr>
          <w:rFonts w:ascii="Times New Roman" w:hAnsi="Times New Roman" w:cs="Times New Roman"/>
        </w:rPr>
        <w:t>-</w:t>
      </w:r>
      <w:r w:rsidR="000332FF" w:rsidRPr="00D062CD">
        <w:rPr>
          <w:rFonts w:ascii="Times New Roman" w:hAnsi="Times New Roman" w:cs="Times New Roman"/>
        </w:rPr>
        <w:t xml:space="preserve"> Jeżeli w kraju, w którym Wykonawca ma siedzibę lub miejsce zamieszkania, nie wydaje się dokumentów, o którym mowa wyżej, zastępuje go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2) w zakresie spełnienia warunków udziału w postępowaniu: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a) wykaz usług (spełniających wymagania których mowa w pkt 14.1. </w:t>
      </w:r>
      <w:proofErr w:type="spellStart"/>
      <w:r w:rsidRPr="00D062CD">
        <w:rPr>
          <w:rFonts w:ascii="Times New Roman" w:hAnsi="Times New Roman" w:cs="Times New Roman"/>
        </w:rPr>
        <w:t>ppkt</w:t>
      </w:r>
      <w:proofErr w:type="spellEnd"/>
      <w:r w:rsidRPr="00D062CD">
        <w:rPr>
          <w:rFonts w:ascii="Times New Roman" w:hAnsi="Times New Roman" w:cs="Times New Roman"/>
        </w:rPr>
        <w:t xml:space="preserve"> 4 SWZ)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t>
      </w:r>
      <w:r w:rsidRPr="00D062CD">
        <w:rPr>
          <w:rFonts w:ascii="Times New Roman" w:hAnsi="Times New Roman" w:cs="Times New Roman"/>
          <w:b/>
          <w:bCs/>
        </w:rPr>
        <w:t xml:space="preserve">(wzór – załącznik nr 5 do SWZ) </w:t>
      </w:r>
    </w:p>
    <w:p w:rsidR="000332FF" w:rsidRPr="00D062CD" w:rsidRDefault="003431FA" w:rsidP="000332FF">
      <w:pPr>
        <w:rPr>
          <w:rFonts w:ascii="Times New Roman" w:hAnsi="Times New Roman" w:cs="Times New Roman"/>
        </w:rPr>
      </w:pPr>
      <w:r w:rsidRPr="00D062CD">
        <w:rPr>
          <w:rFonts w:ascii="Times New Roman" w:hAnsi="Times New Roman" w:cs="Times New Roman"/>
        </w:rPr>
        <w:t>-</w:t>
      </w:r>
      <w:r w:rsidR="000332FF" w:rsidRPr="00D062CD">
        <w:rPr>
          <w:rFonts w:ascii="Times New Roman" w:hAnsi="Times New Roman" w:cs="Times New Roman"/>
        </w:rPr>
        <w:t xml:space="preserve">Okres wyrażony w latach, o którym mowa </w:t>
      </w:r>
      <w:proofErr w:type="spellStart"/>
      <w:r w:rsidR="000332FF" w:rsidRPr="00D062CD">
        <w:rPr>
          <w:rFonts w:ascii="Times New Roman" w:hAnsi="Times New Roman" w:cs="Times New Roman"/>
        </w:rPr>
        <w:t>ppkt</w:t>
      </w:r>
      <w:proofErr w:type="spellEnd"/>
      <w:r w:rsidR="000332FF" w:rsidRPr="00D062CD">
        <w:rPr>
          <w:rFonts w:ascii="Times New Roman" w:hAnsi="Times New Roman" w:cs="Times New Roman"/>
        </w:rPr>
        <w:t xml:space="preserve"> a, liczy się wstecz od dnia w którym upływa termin składania ofert. </w:t>
      </w:r>
    </w:p>
    <w:p w:rsidR="000332FF" w:rsidRPr="00D062CD" w:rsidRDefault="003431FA" w:rsidP="000332FF">
      <w:pPr>
        <w:rPr>
          <w:rFonts w:ascii="Times New Roman" w:hAnsi="Times New Roman" w:cs="Times New Roman"/>
        </w:rPr>
      </w:pPr>
      <w:r w:rsidRPr="00D062CD">
        <w:rPr>
          <w:rFonts w:ascii="Times New Roman" w:hAnsi="Times New Roman" w:cs="Times New Roman"/>
        </w:rPr>
        <w:t>-</w:t>
      </w:r>
      <w:r w:rsidR="000332FF" w:rsidRPr="00D062CD">
        <w:rPr>
          <w:rFonts w:ascii="Times New Roman" w:hAnsi="Times New Roman" w:cs="Times New Roman"/>
        </w:rPr>
        <w:t xml:space="preserve">Jeżeli wykonawca powołuje się na doświadczenie w realizacji usług, wykonywanych wspólnie z innymi wykonawcami, wykaz o którym mowa w </w:t>
      </w:r>
      <w:proofErr w:type="spellStart"/>
      <w:r w:rsidR="000332FF" w:rsidRPr="00D062CD">
        <w:rPr>
          <w:rFonts w:ascii="Times New Roman" w:hAnsi="Times New Roman" w:cs="Times New Roman"/>
        </w:rPr>
        <w:t>ppkt</w:t>
      </w:r>
      <w:proofErr w:type="spellEnd"/>
      <w:r w:rsidR="000332FF" w:rsidRPr="00D062CD">
        <w:rPr>
          <w:rFonts w:ascii="Times New Roman" w:hAnsi="Times New Roman" w:cs="Times New Roman"/>
        </w:rPr>
        <w:t xml:space="preserve"> a, dotyczy usług, w których wykonaniu wykonawca ten bezpośrednio uczestniczył, a w przypadku świadczeń powtarzających się lub ciągłych, w których wykonywaniu bezpośrednio uczestniczył lub uczestniczy. </w:t>
      </w:r>
    </w:p>
    <w:p w:rsidR="000332FF" w:rsidRPr="00D062CD" w:rsidRDefault="000332FF" w:rsidP="000332FF">
      <w:pPr>
        <w:rPr>
          <w:rFonts w:ascii="Times New Roman" w:hAnsi="Times New Roman" w:cs="Times New Roman"/>
        </w:rPr>
      </w:pPr>
      <w:r w:rsidRPr="00D062CD">
        <w:rPr>
          <w:rFonts w:ascii="Times New Roman" w:hAnsi="Times New Roman" w:cs="Times New Roman"/>
        </w:rPr>
        <w:lastRenderedPageBreak/>
        <w:t xml:space="preserve">b) wykaz osób (spełniających wymagania o których mowa w pkt 14.1. </w:t>
      </w:r>
      <w:proofErr w:type="spellStart"/>
      <w:r w:rsidRPr="00D062CD">
        <w:rPr>
          <w:rFonts w:ascii="Times New Roman" w:hAnsi="Times New Roman" w:cs="Times New Roman"/>
        </w:rPr>
        <w:t>ppkt</w:t>
      </w:r>
      <w:proofErr w:type="spellEnd"/>
      <w:r w:rsidRPr="00D062CD">
        <w:rPr>
          <w:rFonts w:ascii="Times New Roman" w:hAnsi="Times New Roman" w:cs="Times New Roman"/>
        </w:rPr>
        <w:t xml:space="preserve"> 4 SWZ),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D062CD">
        <w:rPr>
          <w:rFonts w:ascii="Times New Roman" w:hAnsi="Times New Roman" w:cs="Times New Roman"/>
          <w:b/>
          <w:bCs/>
        </w:rPr>
        <w:t xml:space="preserve">(wzór – załącznik nr 6 do SWZ)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16.4. </w:t>
      </w:r>
      <w:r w:rsidRPr="00D062CD">
        <w:rPr>
          <w:rFonts w:ascii="Times New Roman" w:hAnsi="Times New Roman" w:cs="Times New Roman"/>
        </w:rPr>
        <w:t xml:space="preserve">Podmiotowe środki dowodowe oraz inne dokumenty lub oświadczenia, o których mowa w rozporządzeniu Ministra Rozwoju, Pracy i Technologii z dnia 23 grudnia 2020 r. w sprawie podmiotowych środków dowodowych oraz innych dokumentów lub oświadczeń, jakich może żądać zamawiający od wykonawcy, składa się w formie elektronicznej, w postaci elektronicznej opatrzonej podpisem zaufanym lub podpisem osobistym (zgodnie z pkt 7 SWZ).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16.5. </w:t>
      </w:r>
      <w:r w:rsidRPr="00D062CD">
        <w:rPr>
          <w:rFonts w:ascii="Times New Roman" w:hAnsi="Times New Roman" w:cs="Times New Roman"/>
        </w:rPr>
        <w:t xml:space="preserve">Wykonawca nie jest zobowiązany do złożenia podmiotowych środków dowodowych, które Zamawiający posiada, jeżeli Wykonawca wskaże te środki oraz potwierdzi ich prawidłowość i aktualność.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17. Sposób obliczenia ceny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17.1. </w:t>
      </w:r>
      <w:r w:rsidRPr="00D062CD">
        <w:rPr>
          <w:rFonts w:ascii="Times New Roman" w:hAnsi="Times New Roman" w:cs="Times New Roman"/>
        </w:rPr>
        <w:t xml:space="preserve">Wykonawca poda cenę oferty w Formularzu Ofertowym sporządzonym według wzoru stanowiącego </w:t>
      </w:r>
      <w:r w:rsidRPr="00D062CD">
        <w:rPr>
          <w:rFonts w:ascii="Times New Roman" w:hAnsi="Times New Roman" w:cs="Times New Roman"/>
          <w:b/>
          <w:bCs/>
        </w:rPr>
        <w:t>załącznik Nr 1 do SWZ</w:t>
      </w:r>
      <w:r w:rsidRPr="00D062CD">
        <w:rPr>
          <w:rFonts w:ascii="Times New Roman" w:hAnsi="Times New Roman" w:cs="Times New Roman"/>
        </w:rPr>
        <w:t xml:space="preserve">, jako cenę brutto (z uwzględnieniem kwoty podatku od towarów i usług) z wyszczególnieniem stawki podatku od towarów i usług (VAT).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17.2. </w:t>
      </w:r>
      <w:r w:rsidRPr="00D062CD">
        <w:rPr>
          <w:rFonts w:ascii="Times New Roman" w:hAnsi="Times New Roman" w:cs="Times New Roman"/>
        </w:rPr>
        <w:t xml:space="preserve">Cena oferty stanowi wynagrodzenie ryczałtowe.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17.3. </w:t>
      </w:r>
      <w:r w:rsidRPr="00D062CD">
        <w:rPr>
          <w:rFonts w:ascii="Times New Roman" w:hAnsi="Times New Roman" w:cs="Times New Roman"/>
        </w:rPr>
        <w:t xml:space="preserve">Cena musi być wyrażona w złotych polskich (PLN), z dokładnością nie większą niż dwa miejsca po przecinku.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17.4. </w:t>
      </w:r>
      <w:r w:rsidRPr="00D062CD">
        <w:rPr>
          <w:rFonts w:ascii="Times New Roman" w:hAnsi="Times New Roman" w:cs="Times New Roman"/>
        </w:rPr>
        <w:t xml:space="preserve">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 226 ust. 1 pkt 10 </w:t>
      </w:r>
      <w:proofErr w:type="spellStart"/>
      <w:r w:rsidRPr="00D062CD">
        <w:rPr>
          <w:rFonts w:ascii="Times New Roman" w:hAnsi="Times New Roman" w:cs="Times New Roman"/>
        </w:rPr>
        <w:t>pzp</w:t>
      </w:r>
      <w:proofErr w:type="spellEnd"/>
      <w:r w:rsidRPr="00D062CD">
        <w:rPr>
          <w:rFonts w:ascii="Times New Roman" w:hAnsi="Times New Roman" w:cs="Times New Roman"/>
        </w:rPr>
        <w:t xml:space="preserve"> w związku z art. 223 ust. 2 pkt 3 </w:t>
      </w:r>
      <w:proofErr w:type="spellStart"/>
      <w:r w:rsidRPr="00D062CD">
        <w:rPr>
          <w:rFonts w:ascii="Times New Roman" w:hAnsi="Times New Roman" w:cs="Times New Roman"/>
        </w:rPr>
        <w:t>pzp</w:t>
      </w:r>
      <w:proofErr w:type="spellEnd"/>
      <w:r w:rsidRPr="00D062CD">
        <w:rPr>
          <w:rFonts w:ascii="Times New Roman" w:hAnsi="Times New Roman" w:cs="Times New Roman"/>
        </w:rPr>
        <w:t xml:space="preserve">).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17.5. </w:t>
      </w:r>
      <w:r w:rsidRPr="00D062CD">
        <w:rPr>
          <w:rFonts w:ascii="Times New Roman" w:hAnsi="Times New Roman" w:cs="Times New Roman"/>
        </w:rPr>
        <w:t xml:space="preserve">Rozliczenia między Zamawiającym a Wykonawcą będą prowadzone w złotych polskich (PLN).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17.6. </w:t>
      </w:r>
      <w:r w:rsidRPr="00D062CD">
        <w:rPr>
          <w:rFonts w:ascii="Times New Roman" w:hAnsi="Times New Roman" w:cs="Times New Roman"/>
        </w:rPr>
        <w:t xml:space="preserve">W przypadku rozbieżności pomiędzy ceną ryczałtową podaną cyfrowo a słownie, jako wartość właściwa zostanie przyjęta cena ryczałtowa podana słownie. </w:t>
      </w:r>
    </w:p>
    <w:p w:rsidR="00AA152E" w:rsidRPr="00A917F5" w:rsidRDefault="00AA152E" w:rsidP="000332FF">
      <w:pPr>
        <w:rPr>
          <w:rFonts w:ascii="Times New Roman" w:hAnsi="Times New Roman" w:cs="Times New Roman"/>
          <w:sz w:val="24"/>
          <w:szCs w:val="24"/>
        </w:rPr>
      </w:pPr>
    </w:p>
    <w:p w:rsidR="000332FF" w:rsidRPr="00A917F5" w:rsidRDefault="000332FF" w:rsidP="000332FF">
      <w:pPr>
        <w:rPr>
          <w:rFonts w:ascii="Times New Roman" w:hAnsi="Times New Roman" w:cs="Times New Roman"/>
          <w:sz w:val="24"/>
          <w:szCs w:val="24"/>
        </w:rPr>
      </w:pPr>
      <w:r w:rsidRPr="00A917F5">
        <w:rPr>
          <w:rFonts w:ascii="Times New Roman" w:hAnsi="Times New Roman" w:cs="Times New Roman"/>
          <w:b/>
          <w:bCs/>
          <w:sz w:val="24"/>
          <w:szCs w:val="24"/>
        </w:rPr>
        <w:t xml:space="preserve">18. Wymagania dotyczące wadium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18.1. </w:t>
      </w:r>
      <w:r w:rsidRPr="00D062CD">
        <w:rPr>
          <w:rFonts w:ascii="Times New Roman" w:hAnsi="Times New Roman" w:cs="Times New Roman"/>
        </w:rPr>
        <w:t xml:space="preserve">Przystępując do niniejszego postępowania każdy Wykonawca zobowiązany jest wnieść wadium w wysokości: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 kwota pisemnie </w:t>
      </w:r>
      <w:r w:rsidR="00AA152E" w:rsidRPr="00D062CD">
        <w:rPr>
          <w:rFonts w:ascii="Times New Roman" w:hAnsi="Times New Roman" w:cs="Times New Roman"/>
          <w:b/>
          <w:bCs/>
        </w:rPr>
        <w:t>30</w:t>
      </w:r>
      <w:r w:rsidRPr="00D062CD">
        <w:rPr>
          <w:rFonts w:ascii="Times New Roman" w:hAnsi="Times New Roman" w:cs="Times New Roman"/>
          <w:b/>
          <w:bCs/>
        </w:rPr>
        <w:t xml:space="preserve">00,00 zł </w:t>
      </w:r>
      <w:r w:rsidR="00AA152E" w:rsidRPr="00D062CD">
        <w:rPr>
          <w:rFonts w:ascii="Times New Roman" w:hAnsi="Times New Roman" w:cs="Times New Roman"/>
        </w:rPr>
        <w:t xml:space="preserve">(słownie: trzy </w:t>
      </w:r>
      <w:r w:rsidRPr="00D062CD">
        <w:rPr>
          <w:rFonts w:ascii="Times New Roman" w:hAnsi="Times New Roman" w:cs="Times New Roman"/>
        </w:rPr>
        <w:t xml:space="preserve">tysiące złotych 00/100).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18.2. </w:t>
      </w:r>
      <w:r w:rsidRPr="00D062CD">
        <w:rPr>
          <w:rFonts w:ascii="Times New Roman" w:hAnsi="Times New Roman" w:cs="Times New Roman"/>
        </w:rPr>
        <w:t xml:space="preserve">Wadium wnosi się przed upływem terminu składania ofert i utrzymuje nieprzerwanie do dnia upływu terminu związania ofertą, z wyjątkiem przypadków, o których mowa w art. 98 ust. 1 pkt 2 i 3 oraz ust. 2 ustawy.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lastRenderedPageBreak/>
        <w:t xml:space="preserve">18.3. </w:t>
      </w:r>
      <w:r w:rsidRPr="00D062CD">
        <w:rPr>
          <w:rFonts w:ascii="Times New Roman" w:hAnsi="Times New Roman" w:cs="Times New Roman"/>
        </w:rPr>
        <w:t xml:space="preserve">Przedłużenie terminu związania ofertą jest dopuszczalne tylko z jednoczesnym przedłużeniem okresu ważności wadium albo, jeżeli nie jest to możliwe, z wniesieniem nowego wadium na przedłużony okres związania ofertą.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18.4. </w:t>
      </w:r>
      <w:r w:rsidRPr="00D062CD">
        <w:rPr>
          <w:rFonts w:ascii="Times New Roman" w:hAnsi="Times New Roman" w:cs="Times New Roman"/>
        </w:rPr>
        <w:t xml:space="preserve">Wadium może być wnoszone według wyboru wykonawcy w jednej lub kilku następujących formach: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1) pieniądzu;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2) gwarancjach bankowych;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3) gwarancjach ubezpieczeniowych;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4) poręczeniach udzielanych przez podmioty, o których mowa w art. 6b ust. 5 pkt 2 ustawy z dnia 9 listopada 2000 r. o utworzeniu Polskiej Agencji Rozwoju Przedsiębiorczości (Dz. U. z 2019 r. poz. 310, 836 i 1572).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18.5. </w:t>
      </w:r>
      <w:r w:rsidRPr="00D062CD">
        <w:rPr>
          <w:rFonts w:ascii="Times New Roman" w:hAnsi="Times New Roman" w:cs="Times New Roman"/>
        </w:rPr>
        <w:t xml:space="preserve">Wadium wnoszone w pieniądzu wpłaca się przelewem na rachunek bankowy wskazany przez zamawiającego: </w:t>
      </w:r>
    </w:p>
    <w:p w:rsidR="005E7BDB" w:rsidRPr="00D062CD" w:rsidRDefault="005E7BDB" w:rsidP="005E7BDB">
      <w:pPr>
        <w:spacing w:after="0" w:line="240" w:lineRule="auto"/>
        <w:jc w:val="both"/>
        <w:rPr>
          <w:rFonts w:ascii="Times New Roman" w:eastAsia="Times New Roman" w:hAnsi="Times New Roman" w:cs="Times New Roman"/>
          <w:lang w:eastAsia="pl-PL"/>
        </w:rPr>
      </w:pPr>
      <w:r w:rsidRPr="00D062CD">
        <w:rPr>
          <w:rFonts w:ascii="Times New Roman" w:eastAsia="Times New Roman" w:hAnsi="Times New Roman" w:cs="Times New Roman"/>
          <w:lang w:eastAsia="pl-PL"/>
        </w:rPr>
        <w:t xml:space="preserve">Wadium wnoszone w pieniądzu należy wpłacić przelewem na </w:t>
      </w:r>
      <w:r w:rsidRPr="00D062CD">
        <w:rPr>
          <w:rFonts w:ascii="Times New Roman" w:eastAsia="Times New Roman" w:hAnsi="Times New Roman" w:cs="Times New Roman"/>
          <w:b/>
          <w:lang w:eastAsia="pl-PL"/>
        </w:rPr>
        <w:t>konto zamawiającego 14 1020 5402 0000 0002 0268 0403</w:t>
      </w:r>
      <w:r w:rsidRPr="00D062CD">
        <w:rPr>
          <w:rFonts w:ascii="Times New Roman" w:eastAsia="Times New Roman" w:hAnsi="Times New Roman" w:cs="Times New Roman"/>
          <w:color w:val="000000"/>
          <w:lang w:eastAsia="pl-PL"/>
        </w:rPr>
        <w:t xml:space="preserve"> </w:t>
      </w:r>
      <w:r w:rsidRPr="00D062CD">
        <w:rPr>
          <w:rFonts w:ascii="Times New Roman" w:eastAsia="Times New Roman" w:hAnsi="Times New Roman" w:cs="Times New Roman"/>
          <w:b/>
          <w:lang w:eastAsia="pl-PL"/>
        </w:rPr>
        <w:t xml:space="preserve"> </w:t>
      </w:r>
      <w:r w:rsidRPr="00D062CD">
        <w:rPr>
          <w:rFonts w:ascii="Times New Roman" w:eastAsia="Times New Roman" w:hAnsi="Times New Roman" w:cs="Times New Roman"/>
          <w:lang w:eastAsia="pl-PL"/>
        </w:rPr>
        <w:t xml:space="preserve">z dopiskiem „wadium w postępowaniu przetargowym, </w:t>
      </w:r>
      <w:proofErr w:type="spellStart"/>
      <w:r w:rsidRPr="00D062CD">
        <w:rPr>
          <w:rFonts w:ascii="Times New Roman" w:eastAsia="Times New Roman" w:hAnsi="Times New Roman" w:cs="Times New Roman"/>
          <w:lang w:eastAsia="pl-PL"/>
        </w:rPr>
        <w:t>pn</w:t>
      </w:r>
      <w:proofErr w:type="spellEnd"/>
      <w:r w:rsidRPr="00D062CD">
        <w:rPr>
          <w:rFonts w:ascii="Times New Roman" w:eastAsia="Times New Roman" w:hAnsi="Times New Roman" w:cs="Times New Roman"/>
          <w:lang w:eastAsia="pl-PL"/>
        </w:rPr>
        <w:t xml:space="preserve">: </w:t>
      </w:r>
    </w:p>
    <w:p w:rsidR="00A24245" w:rsidRPr="00D062CD" w:rsidRDefault="00A24245" w:rsidP="00A24245">
      <w:pPr>
        <w:spacing w:before="120" w:after="0"/>
        <w:contextualSpacing/>
        <w:jc w:val="center"/>
        <w:rPr>
          <w:rFonts w:ascii="Times New Roman" w:eastAsia="Times New Roman" w:hAnsi="Times New Roman" w:cs="Times New Roman"/>
          <w:b/>
          <w:sz w:val="24"/>
          <w:szCs w:val="24"/>
          <w:lang w:eastAsia="pl-PL"/>
        </w:rPr>
      </w:pPr>
    </w:p>
    <w:p w:rsidR="00A24245" w:rsidRPr="00D062CD" w:rsidRDefault="00A24245" w:rsidP="00A24245">
      <w:pPr>
        <w:spacing w:before="120" w:after="0"/>
        <w:contextualSpacing/>
        <w:jc w:val="center"/>
        <w:rPr>
          <w:rFonts w:ascii="Times New Roman" w:eastAsia="Times New Roman" w:hAnsi="Times New Roman" w:cs="Times New Roman"/>
          <w:b/>
          <w:lang w:eastAsia="pl-PL"/>
        </w:rPr>
      </w:pPr>
      <w:r w:rsidRPr="00D062CD">
        <w:rPr>
          <w:rFonts w:ascii="Times New Roman" w:eastAsia="Times New Roman" w:hAnsi="Times New Roman" w:cs="Times New Roman"/>
          <w:b/>
          <w:lang w:eastAsia="pl-PL"/>
        </w:rPr>
        <w:t>„Wykonanie Programu Funkcjonalno-Użytkowego przebudowy  wskazanych dróg gminnych w gminie Szprotawa ”</w:t>
      </w:r>
    </w:p>
    <w:p w:rsidR="00A24245" w:rsidRPr="00D062CD" w:rsidRDefault="00A24245" w:rsidP="005E7BDB">
      <w:pPr>
        <w:spacing w:after="0" w:line="240" w:lineRule="auto"/>
        <w:jc w:val="both"/>
        <w:rPr>
          <w:rFonts w:ascii="Times New Roman" w:eastAsia="Times New Roman" w:hAnsi="Times New Roman" w:cs="Times New Roman"/>
          <w:b/>
          <w:i/>
          <w:lang w:eastAsia="pl-PL"/>
        </w:rPr>
      </w:pPr>
    </w:p>
    <w:p w:rsidR="005E7BDB" w:rsidRPr="00D062CD" w:rsidRDefault="005E7BDB" w:rsidP="005E7BDB">
      <w:pPr>
        <w:spacing w:after="0" w:line="240" w:lineRule="auto"/>
        <w:ind w:left="1080"/>
        <w:jc w:val="both"/>
        <w:rPr>
          <w:rFonts w:ascii="Times New Roman" w:eastAsia="Times New Roman" w:hAnsi="Times New Roman" w:cs="Times New Roman"/>
          <w:b/>
          <w:lang w:eastAsia="pl-PL"/>
        </w:rPr>
      </w:pPr>
    </w:p>
    <w:p w:rsidR="005E7BDB" w:rsidRPr="00D062CD" w:rsidRDefault="005E7BDB" w:rsidP="005E7BDB">
      <w:pPr>
        <w:spacing w:after="0" w:line="240" w:lineRule="auto"/>
        <w:jc w:val="both"/>
        <w:rPr>
          <w:rFonts w:ascii="Times New Roman" w:eastAsia="Times New Roman" w:hAnsi="Times New Roman" w:cs="Times New Roman"/>
          <w:lang w:eastAsia="pl-PL"/>
        </w:rPr>
      </w:pPr>
      <w:r w:rsidRPr="00D062CD">
        <w:rPr>
          <w:rFonts w:ascii="Times New Roman" w:eastAsia="Times New Roman" w:hAnsi="Times New Roman" w:cs="Times New Roman"/>
          <w:lang w:eastAsia="pl-PL"/>
        </w:rPr>
        <w:t xml:space="preserve">Kopię przelewu należy załączyć do oferty. </w:t>
      </w:r>
    </w:p>
    <w:p w:rsidR="005E7BDB" w:rsidRPr="00D062CD" w:rsidRDefault="005E7BDB" w:rsidP="000332FF">
      <w:pPr>
        <w:rPr>
          <w:rFonts w:ascii="Times New Roman" w:hAnsi="Times New Roman" w:cs="Times New Roman"/>
          <w:b/>
          <w:bCs/>
        </w:rPr>
      </w:pP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18.6. </w:t>
      </w:r>
      <w:r w:rsidRPr="00D062CD">
        <w:rPr>
          <w:rFonts w:ascii="Times New Roman" w:hAnsi="Times New Roman" w:cs="Times New Roman"/>
        </w:rPr>
        <w:t xml:space="preserve">Wadium wniesione w pieniądzu zamawiający przechowuje na rachunku bankowym.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18.7. </w:t>
      </w:r>
      <w:r w:rsidRPr="00D062CD">
        <w:rPr>
          <w:rFonts w:ascii="Times New Roman" w:hAnsi="Times New Roman" w:cs="Times New Roman"/>
        </w:rPr>
        <w:t xml:space="preserve">Jeżeli wadium jest wnoszone w formie gwarancji lub poręczenia, o których mowa w ust. 7 pkt 2-4 ustawy </w:t>
      </w:r>
      <w:proofErr w:type="spellStart"/>
      <w:r w:rsidRPr="00D062CD">
        <w:rPr>
          <w:rFonts w:ascii="Times New Roman" w:hAnsi="Times New Roman" w:cs="Times New Roman"/>
        </w:rPr>
        <w:t>Pzp</w:t>
      </w:r>
      <w:proofErr w:type="spellEnd"/>
      <w:r w:rsidRPr="00D062CD">
        <w:rPr>
          <w:rFonts w:ascii="Times New Roman" w:hAnsi="Times New Roman" w:cs="Times New Roman"/>
        </w:rPr>
        <w:t xml:space="preserve">, wykonawca przekazuje zamawiającemu oryginał gwarancji lub poręczenia, w postaci elektronicznej. </w:t>
      </w:r>
    </w:p>
    <w:p w:rsidR="000C5ED3" w:rsidRPr="00D062CD" w:rsidRDefault="000332FF" w:rsidP="000332FF">
      <w:pPr>
        <w:rPr>
          <w:rFonts w:ascii="Times New Roman" w:hAnsi="Times New Roman" w:cs="Times New Roman"/>
        </w:rPr>
      </w:pPr>
      <w:r w:rsidRPr="00D062CD">
        <w:rPr>
          <w:rFonts w:ascii="Times New Roman" w:hAnsi="Times New Roman" w:cs="Times New Roman"/>
          <w:b/>
          <w:bCs/>
        </w:rPr>
        <w:t xml:space="preserve">18.8. </w:t>
      </w:r>
      <w:r w:rsidRPr="00D062CD">
        <w:rPr>
          <w:rFonts w:ascii="Times New Roman" w:hAnsi="Times New Roman" w:cs="Times New Roman"/>
        </w:rPr>
        <w:t xml:space="preserve">Z treści gwarancji i poręczeń, o których mowa w art. 97 ust. 7 pkt 2-4 </w:t>
      </w:r>
      <w:proofErr w:type="spellStart"/>
      <w:r w:rsidRPr="00D062CD">
        <w:rPr>
          <w:rFonts w:ascii="Times New Roman" w:hAnsi="Times New Roman" w:cs="Times New Roman"/>
        </w:rPr>
        <w:t>Pzp</w:t>
      </w:r>
      <w:proofErr w:type="spellEnd"/>
      <w:r w:rsidRPr="00D062CD">
        <w:rPr>
          <w:rFonts w:ascii="Times New Roman" w:hAnsi="Times New Roman" w:cs="Times New Roman"/>
        </w:rPr>
        <w:t>, jeżeli wadium będzie wniesione w tych formach, musi wynikać, że wadium zabezpiecza ofertę wykonawcy złożoną w postępowaniu o udzielenie zamówienia publicznego</w:t>
      </w:r>
      <w:r w:rsidR="000C5ED3" w:rsidRPr="00D062CD">
        <w:rPr>
          <w:rFonts w:ascii="Times New Roman" w:hAnsi="Times New Roman" w:cs="Times New Roman"/>
        </w:rPr>
        <w:t xml:space="preserve"> </w:t>
      </w:r>
      <w:proofErr w:type="spellStart"/>
      <w:r w:rsidR="000C5ED3" w:rsidRPr="00D062CD">
        <w:rPr>
          <w:rFonts w:ascii="Times New Roman" w:hAnsi="Times New Roman" w:cs="Times New Roman"/>
        </w:rPr>
        <w:t>pn</w:t>
      </w:r>
      <w:proofErr w:type="spellEnd"/>
      <w:r w:rsidR="000C5ED3" w:rsidRPr="00D062CD">
        <w:rPr>
          <w:rFonts w:ascii="Times New Roman" w:hAnsi="Times New Roman" w:cs="Times New Roman"/>
        </w:rPr>
        <w:t>:</w:t>
      </w:r>
      <w:r w:rsidRPr="00D062CD">
        <w:rPr>
          <w:rFonts w:ascii="Times New Roman" w:hAnsi="Times New Roman" w:cs="Times New Roman"/>
        </w:rPr>
        <w:t xml:space="preserve"> </w:t>
      </w:r>
      <w:r w:rsidR="000C5ED3" w:rsidRPr="00D062CD">
        <w:rPr>
          <w:rFonts w:ascii="Times New Roman" w:eastAsia="Times New Roman" w:hAnsi="Times New Roman" w:cs="Times New Roman"/>
          <w:b/>
          <w:lang w:eastAsia="pl-PL"/>
        </w:rPr>
        <w:t>Wykonanie Programu Funkcjonalno-Użytkowego przebudowy  wskazanych dróg gminnych w gminie Szprotawa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18.9. </w:t>
      </w:r>
      <w:r w:rsidRPr="00D062CD">
        <w:rPr>
          <w:rFonts w:ascii="Times New Roman" w:hAnsi="Times New Roman" w:cs="Times New Roman"/>
        </w:rPr>
        <w:t xml:space="preserve">Z treści gwarancji i poręczeń, o których mowa w art. 97 ust. 7 pkt 2-4 </w:t>
      </w:r>
      <w:proofErr w:type="spellStart"/>
      <w:r w:rsidRPr="00D062CD">
        <w:rPr>
          <w:rFonts w:ascii="Times New Roman" w:hAnsi="Times New Roman" w:cs="Times New Roman"/>
        </w:rPr>
        <w:t>Pzp</w:t>
      </w:r>
      <w:proofErr w:type="spellEnd"/>
      <w:r w:rsidRPr="00D062CD">
        <w:rPr>
          <w:rFonts w:ascii="Times New Roman" w:hAnsi="Times New Roman" w:cs="Times New Roman"/>
        </w:rPr>
        <w:t xml:space="preserve"> musi wynikać bezwarunkowe, nieodwołalne i na pierwsze pisemne żądanie zamawiającego, zobowiązanie gwaranta lub poręczyciela do zapłaty na rzecz zamawiającego kwoty określonej w gwarancji lub poręczeniu, w okolicznościach, o których mowa w art. 98 ust. 6 </w:t>
      </w:r>
      <w:proofErr w:type="spellStart"/>
      <w:r w:rsidRPr="00D062CD">
        <w:rPr>
          <w:rFonts w:ascii="Times New Roman" w:hAnsi="Times New Roman" w:cs="Times New Roman"/>
        </w:rPr>
        <w:t>Pzp</w:t>
      </w:r>
      <w:proofErr w:type="spellEnd"/>
      <w:r w:rsidRPr="00D062CD">
        <w:rPr>
          <w:rFonts w:ascii="Times New Roman" w:hAnsi="Times New Roman" w:cs="Times New Roman"/>
        </w:rPr>
        <w:t xml:space="preserve">,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18.10. </w:t>
      </w:r>
      <w:r w:rsidRPr="00D062CD">
        <w:rPr>
          <w:rFonts w:ascii="Times New Roman" w:hAnsi="Times New Roman" w:cs="Times New Roman"/>
        </w:rPr>
        <w:t xml:space="preserve">Gwarancje i poręczenia, o których mowa w art. 97 ust. 7 pkt 2-4 </w:t>
      </w:r>
      <w:proofErr w:type="spellStart"/>
      <w:r w:rsidRPr="00D062CD">
        <w:rPr>
          <w:rFonts w:ascii="Times New Roman" w:hAnsi="Times New Roman" w:cs="Times New Roman"/>
        </w:rPr>
        <w:t>Pzp</w:t>
      </w:r>
      <w:proofErr w:type="spellEnd"/>
      <w:r w:rsidRPr="00D062CD">
        <w:rPr>
          <w:rFonts w:ascii="Times New Roman" w:hAnsi="Times New Roman" w:cs="Times New Roman"/>
        </w:rPr>
        <w:t xml:space="preserve"> podlegać muszą prawu polskiemu. Wszystkie spory dotyczące gwarancji i poręczeń, o których mowa w art. 97 ust. 7 pkt 2-4 </w:t>
      </w:r>
      <w:proofErr w:type="spellStart"/>
      <w:r w:rsidRPr="00D062CD">
        <w:rPr>
          <w:rFonts w:ascii="Times New Roman" w:hAnsi="Times New Roman" w:cs="Times New Roman"/>
        </w:rPr>
        <w:t>Pzp</w:t>
      </w:r>
      <w:proofErr w:type="spellEnd"/>
      <w:r w:rsidRPr="00D062CD">
        <w:rPr>
          <w:rFonts w:ascii="Times New Roman" w:hAnsi="Times New Roman" w:cs="Times New Roman"/>
        </w:rPr>
        <w:t xml:space="preserve"> będą rozstrzygane zgodnie z prawem polskim przez sądy polskie. W przypadku, gdy wykonawca wnosi wadium w formie gwarancji lub poręczeń, o których mowa w art. 97 ust. 7 pkt 2-4 </w:t>
      </w:r>
      <w:proofErr w:type="spellStart"/>
      <w:r w:rsidRPr="00D062CD">
        <w:rPr>
          <w:rFonts w:ascii="Times New Roman" w:hAnsi="Times New Roman" w:cs="Times New Roman"/>
        </w:rPr>
        <w:t>Pzp</w:t>
      </w:r>
      <w:proofErr w:type="spellEnd"/>
      <w:r w:rsidRPr="00D062CD">
        <w:rPr>
          <w:rFonts w:ascii="Times New Roman" w:hAnsi="Times New Roman" w:cs="Times New Roman"/>
        </w:rPr>
        <w:t xml:space="preserve"> w języku innym niż język polski, dokument gwarancji lub poręczenia należy złożyć wraz z tłumaczeniem na język polski. Gwarancje i poręczenia podlegać muszą prawu polskiemu, a wszystkie </w:t>
      </w:r>
      <w:r w:rsidRPr="00D062CD">
        <w:rPr>
          <w:rFonts w:ascii="Times New Roman" w:hAnsi="Times New Roman" w:cs="Times New Roman"/>
        </w:rPr>
        <w:lastRenderedPageBreak/>
        <w:t xml:space="preserve">spory odnośnie gwarancji poręczeń będą rozstrzygane zgodnie z prawem polskim i poddane jurysdykcji sądu właściwego dla siedziby zamawiającego.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18.11. </w:t>
      </w:r>
      <w:r w:rsidRPr="00D062CD">
        <w:rPr>
          <w:rFonts w:ascii="Times New Roman" w:hAnsi="Times New Roman" w:cs="Times New Roman"/>
        </w:rPr>
        <w:t xml:space="preserve">Na podstawie art. 450 ust. 4 </w:t>
      </w:r>
      <w:proofErr w:type="spellStart"/>
      <w:r w:rsidRPr="00D062CD">
        <w:rPr>
          <w:rFonts w:ascii="Times New Roman" w:hAnsi="Times New Roman" w:cs="Times New Roman"/>
        </w:rPr>
        <w:t>Pzp</w:t>
      </w:r>
      <w:proofErr w:type="spellEnd"/>
      <w:r w:rsidRPr="00D062CD">
        <w:rPr>
          <w:rFonts w:ascii="Times New Roman" w:hAnsi="Times New Roman" w:cs="Times New Roman"/>
        </w:rPr>
        <w:t xml:space="preserve"> w przypadku wniesienia wadium w pieniądzu wykonawca może wyrazić zgodę na zaliczenie kwoty wadium na poczet zabezpieczenia.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18.12. </w:t>
      </w:r>
      <w:r w:rsidRPr="00D062CD">
        <w:rPr>
          <w:rFonts w:ascii="Times New Roman" w:hAnsi="Times New Roman" w:cs="Times New Roman"/>
        </w:rPr>
        <w:t xml:space="preserve">Zgodnie z art. 226 ust. 1 pkt 14 Zamawiający odrzuca ofertę, jeżeli wykonawca nie wniósł wadium, lub wniósł w sposób nieprawidłowy lub nie utrzymywał wadium nieprzerwanie do upływu terminu związania ofertą lub złożył wniosek o zwrot wadium w przypadku, o którym mowa w art. 98 ust. 2 pkt 3.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18.13. </w:t>
      </w:r>
      <w:r w:rsidRPr="00D062CD">
        <w:rPr>
          <w:rFonts w:ascii="Times New Roman" w:hAnsi="Times New Roman" w:cs="Times New Roman"/>
        </w:rPr>
        <w:t xml:space="preserve">Okoliczności i zasady zwrotu wadium, jego przepadku określa ustawa </w:t>
      </w:r>
      <w:proofErr w:type="spellStart"/>
      <w:r w:rsidRPr="00D062CD">
        <w:rPr>
          <w:rFonts w:ascii="Times New Roman" w:hAnsi="Times New Roman" w:cs="Times New Roman"/>
        </w:rPr>
        <w:t>Pzp</w:t>
      </w:r>
      <w:proofErr w:type="spellEnd"/>
      <w:r w:rsidRPr="00D062CD">
        <w:rPr>
          <w:rFonts w:ascii="Times New Roman" w:hAnsi="Times New Roman" w:cs="Times New Roman"/>
        </w:rPr>
        <w:t xml:space="preserve">. </w:t>
      </w:r>
    </w:p>
    <w:p w:rsidR="000332FF" w:rsidRPr="00D062CD" w:rsidRDefault="000332FF" w:rsidP="000332FF">
      <w:pPr>
        <w:rPr>
          <w:rFonts w:ascii="Times New Roman" w:hAnsi="Times New Roman" w:cs="Times New Roman"/>
        </w:rPr>
      </w:pPr>
    </w:p>
    <w:p w:rsidR="0013004C" w:rsidRPr="00A917F5" w:rsidRDefault="0013004C" w:rsidP="0013004C">
      <w:pPr>
        <w:rPr>
          <w:rFonts w:ascii="Times New Roman" w:hAnsi="Times New Roman" w:cs="Times New Roman"/>
          <w:sz w:val="24"/>
          <w:szCs w:val="24"/>
        </w:rPr>
      </w:pPr>
      <w:r w:rsidRPr="00A917F5">
        <w:rPr>
          <w:rFonts w:ascii="Times New Roman" w:hAnsi="Times New Roman" w:cs="Times New Roman"/>
          <w:b/>
          <w:bCs/>
          <w:sz w:val="24"/>
          <w:szCs w:val="24"/>
        </w:rPr>
        <w:t xml:space="preserve">19. Opis kryteriów oceny ofert, wraz z podaniem wag tych kryteriów i sposobu oceny ofert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19.1. </w:t>
      </w:r>
      <w:r w:rsidRPr="00D062CD">
        <w:rPr>
          <w:rFonts w:ascii="Times New Roman" w:hAnsi="Times New Roman" w:cs="Times New Roman"/>
        </w:rPr>
        <w:t xml:space="preserve">Przy wyborze oferty Zamawiający będzie się kierował kryterium najniższej ceny (waga 100%).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19.2. </w:t>
      </w:r>
      <w:r w:rsidRPr="00D062CD">
        <w:rPr>
          <w:rFonts w:ascii="Times New Roman" w:hAnsi="Times New Roman" w:cs="Times New Roman"/>
        </w:rPr>
        <w:t xml:space="preserve">Ocenie będą podlegać wyłącznie oferty nie podlegające odrzuceniu.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19.3. </w:t>
      </w:r>
      <w:r w:rsidRPr="00D062CD">
        <w:rPr>
          <w:rFonts w:ascii="Times New Roman" w:hAnsi="Times New Roman" w:cs="Times New Roman"/>
        </w:rPr>
        <w:t xml:space="preserve">Za najkorzystniejszą zostanie uznana oferta z najniższą ceną.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19.4. </w:t>
      </w:r>
      <w:r w:rsidRPr="00D062CD">
        <w:rPr>
          <w:rFonts w:ascii="Times New Roman" w:hAnsi="Times New Roman" w:cs="Times New Roman"/>
        </w:rPr>
        <w:t xml:space="preserve">Oferta Wykonawcy będzie oceniana przez Zamawiającego zgodnie z poniższym wzorem: </w:t>
      </w:r>
    </w:p>
    <w:p w:rsidR="00F23AC3" w:rsidRPr="00D062CD" w:rsidRDefault="00F23AC3" w:rsidP="00F23AC3">
      <w:pPr>
        <w:spacing w:after="0"/>
        <w:rPr>
          <w:rFonts w:ascii="Times New Roman" w:hAnsi="Times New Roman" w:cs="Times New Roman"/>
          <w:u w:val="single"/>
        </w:rPr>
      </w:pPr>
      <w:r w:rsidRPr="00D062CD">
        <w:rPr>
          <w:rFonts w:ascii="Times New Roman" w:hAnsi="Times New Roman" w:cs="Times New Roman"/>
        </w:rPr>
        <w:t xml:space="preserve">C =       </w:t>
      </w:r>
      <w:r w:rsidRPr="00D062CD">
        <w:rPr>
          <w:rFonts w:ascii="Times New Roman" w:hAnsi="Times New Roman" w:cs="Times New Roman"/>
          <w:u w:val="single"/>
        </w:rPr>
        <w:t xml:space="preserve">cena najniższej oferty brutto x 100   </w:t>
      </w:r>
    </w:p>
    <w:p w:rsidR="00F23AC3" w:rsidRPr="00D062CD" w:rsidRDefault="00F23AC3" w:rsidP="00F23AC3">
      <w:pPr>
        <w:spacing w:after="0"/>
        <w:rPr>
          <w:rFonts w:ascii="Times New Roman" w:hAnsi="Times New Roman" w:cs="Times New Roman"/>
        </w:rPr>
      </w:pPr>
      <w:r w:rsidRPr="00D062CD">
        <w:rPr>
          <w:rFonts w:ascii="Times New Roman" w:hAnsi="Times New Roman" w:cs="Times New Roman"/>
        </w:rPr>
        <w:t xml:space="preserve">               cena oferty badanej brutto                x 100 %</w:t>
      </w:r>
    </w:p>
    <w:p w:rsidR="00F23AC3" w:rsidRPr="00D062CD" w:rsidRDefault="00F23AC3" w:rsidP="0013004C">
      <w:pPr>
        <w:rPr>
          <w:rFonts w:ascii="Times New Roman" w:hAnsi="Times New Roman" w:cs="Times New Roman"/>
          <w:b/>
          <w:bCs/>
        </w:rPr>
      </w:pP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19.5. </w:t>
      </w:r>
      <w:r w:rsidRPr="00D062CD">
        <w:rPr>
          <w:rFonts w:ascii="Times New Roman" w:hAnsi="Times New Roman" w:cs="Times New Roman"/>
        </w:rPr>
        <w:t xml:space="preserve">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19.6. </w:t>
      </w:r>
      <w:r w:rsidRPr="00D062CD">
        <w:rPr>
          <w:rFonts w:ascii="Times New Roman" w:hAnsi="Times New Roman" w:cs="Times New Roman"/>
        </w:rPr>
        <w:t xml:space="preserve">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19.7. </w:t>
      </w:r>
      <w:r w:rsidRPr="00D062CD">
        <w:rPr>
          <w:rFonts w:ascii="Times New Roman" w:hAnsi="Times New Roman" w:cs="Times New Roman"/>
        </w:rPr>
        <w:t xml:space="preserve">Zamawiający wybiera najkorzystniejszą ofertę w terminie związania ofertą określonym w SWZ.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19.8. </w:t>
      </w:r>
      <w:r w:rsidRPr="00D062CD">
        <w:rPr>
          <w:rFonts w:ascii="Times New Roman" w:hAnsi="Times New Roman" w:cs="Times New Roman"/>
        </w:rPr>
        <w:t xml:space="preserve">Jeżeli termin związania ofertą upłynie przed wyborem najkorzystniejszej oferty, Zamawiający wezwie Wykonawcę, którego oferta otrzymała najwyższą ocenę, do wyrażenia, w wyznaczonym przez Zamawiającego terminie, pisemnej zgody na wybór jego oferty.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19.9. </w:t>
      </w:r>
      <w:r w:rsidRPr="00D062CD">
        <w:rPr>
          <w:rFonts w:ascii="Times New Roman" w:hAnsi="Times New Roman" w:cs="Times New Roman"/>
        </w:rPr>
        <w:t xml:space="preserve">W przypadku braku zgody, o której mowa w ust. 9, oferta podlega odrzuceniu, a Zamawiający zwraca się o wyrażenie takiej zgody do kolejnego Wykonawcy, którego oferta została najwyżej oceniona, chyba że zachodzą przesłanki do unieważnienia postępowania. </w:t>
      </w:r>
    </w:p>
    <w:p w:rsidR="0013004C" w:rsidRPr="00A917F5" w:rsidRDefault="0013004C" w:rsidP="0013004C">
      <w:pPr>
        <w:rPr>
          <w:rFonts w:ascii="Times New Roman" w:hAnsi="Times New Roman" w:cs="Times New Roman"/>
          <w:sz w:val="24"/>
          <w:szCs w:val="24"/>
        </w:rPr>
      </w:pPr>
      <w:r w:rsidRPr="00A917F5">
        <w:rPr>
          <w:rFonts w:ascii="Times New Roman" w:hAnsi="Times New Roman" w:cs="Times New Roman"/>
          <w:b/>
          <w:bCs/>
          <w:sz w:val="24"/>
          <w:szCs w:val="24"/>
        </w:rPr>
        <w:t xml:space="preserve">20. Zabezpieczenie należytego wykonania umowy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lastRenderedPageBreak/>
        <w:t xml:space="preserve">20.1. </w:t>
      </w:r>
      <w:r w:rsidRPr="00D062CD">
        <w:rPr>
          <w:rFonts w:ascii="Times New Roman" w:hAnsi="Times New Roman" w:cs="Times New Roman"/>
        </w:rPr>
        <w:t xml:space="preserve">Od Wykonawcy, którego oferta zostanie wybrana jako najkorzystniejsza, wymagane będzie wniesienie, przed zawarciem umowy, zabezpieczenia należytego wykonania umowy w </w:t>
      </w:r>
      <w:r w:rsidRPr="00D062CD">
        <w:rPr>
          <w:rFonts w:ascii="Times New Roman" w:hAnsi="Times New Roman" w:cs="Times New Roman"/>
          <w:b/>
        </w:rPr>
        <w:t xml:space="preserve">wysokości </w:t>
      </w:r>
      <w:r w:rsidR="00B5185F" w:rsidRPr="00D062CD">
        <w:rPr>
          <w:rFonts w:ascii="Times New Roman" w:hAnsi="Times New Roman" w:cs="Times New Roman"/>
          <w:b/>
        </w:rPr>
        <w:t xml:space="preserve">  </w:t>
      </w:r>
      <w:r w:rsidRPr="00D062CD">
        <w:rPr>
          <w:rFonts w:ascii="Times New Roman" w:hAnsi="Times New Roman" w:cs="Times New Roman"/>
          <w:b/>
        </w:rPr>
        <w:t>5%</w:t>
      </w:r>
      <w:r w:rsidRPr="00D062CD">
        <w:rPr>
          <w:rFonts w:ascii="Times New Roman" w:hAnsi="Times New Roman" w:cs="Times New Roman"/>
        </w:rPr>
        <w:t xml:space="preserve"> ceny całkowitej (brutto) podanej w ofercie za wykonanie całości przedmiotu zamówienia. Zabezpieczenie służy pokryciu roszczeń z tytułu niewykonania lub nienależytego wykonania umowy.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20.2. </w:t>
      </w:r>
      <w:r w:rsidRPr="00D062CD">
        <w:rPr>
          <w:rFonts w:ascii="Times New Roman" w:hAnsi="Times New Roman" w:cs="Times New Roman"/>
        </w:rPr>
        <w:t xml:space="preserve">Zabezpieczenie wnosi się przed zawarciem umowy.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20.3. </w:t>
      </w:r>
      <w:r w:rsidRPr="00D062CD">
        <w:rPr>
          <w:rFonts w:ascii="Times New Roman" w:hAnsi="Times New Roman" w:cs="Times New Roman"/>
        </w:rPr>
        <w:t xml:space="preserve">Zabezpieczenie należytego wykonania umowy może być wnoszone według wyboru wykonawcy w jednej lub w kilku formach wskazanych wart. 450 ust. 1 ustawy </w:t>
      </w:r>
      <w:proofErr w:type="spellStart"/>
      <w:r w:rsidRPr="00D062CD">
        <w:rPr>
          <w:rFonts w:ascii="Times New Roman" w:hAnsi="Times New Roman" w:cs="Times New Roman"/>
        </w:rPr>
        <w:t>Pzp</w:t>
      </w:r>
      <w:proofErr w:type="spellEnd"/>
      <w:r w:rsidRPr="00D062CD">
        <w:rPr>
          <w:rFonts w:ascii="Times New Roman" w:hAnsi="Times New Roman" w:cs="Times New Roman"/>
        </w:rPr>
        <w:t xml:space="preserve"> tj.: </w:t>
      </w:r>
    </w:p>
    <w:p w:rsidR="0013004C" w:rsidRPr="00D062CD" w:rsidRDefault="0013004C" w:rsidP="0013004C">
      <w:pPr>
        <w:rPr>
          <w:rFonts w:ascii="Times New Roman" w:hAnsi="Times New Roman" w:cs="Times New Roman"/>
        </w:rPr>
      </w:pPr>
      <w:r w:rsidRPr="00D062CD">
        <w:rPr>
          <w:rFonts w:ascii="Times New Roman" w:hAnsi="Times New Roman" w:cs="Times New Roman"/>
        </w:rPr>
        <w:t xml:space="preserve">1)pieniądzu; </w:t>
      </w:r>
    </w:p>
    <w:p w:rsidR="0013004C" w:rsidRPr="00D062CD" w:rsidRDefault="0013004C" w:rsidP="0013004C">
      <w:pPr>
        <w:rPr>
          <w:rFonts w:ascii="Times New Roman" w:hAnsi="Times New Roman" w:cs="Times New Roman"/>
        </w:rPr>
      </w:pPr>
      <w:r w:rsidRPr="00D062CD">
        <w:rPr>
          <w:rFonts w:ascii="Times New Roman" w:hAnsi="Times New Roman" w:cs="Times New Roman"/>
        </w:rPr>
        <w:t xml:space="preserve">2) poręczeniach bankowych lub poręczeniach spółdzielczej kasy oszczędnościowo-kredytowej, z tym że zobowiązanie kasy jest zawsze zobowiązaniem pieniężnym; </w:t>
      </w:r>
    </w:p>
    <w:p w:rsidR="0013004C" w:rsidRPr="00D062CD" w:rsidRDefault="0013004C" w:rsidP="0013004C">
      <w:pPr>
        <w:rPr>
          <w:rFonts w:ascii="Times New Roman" w:hAnsi="Times New Roman" w:cs="Times New Roman"/>
        </w:rPr>
      </w:pPr>
      <w:r w:rsidRPr="00D062CD">
        <w:rPr>
          <w:rFonts w:ascii="Times New Roman" w:hAnsi="Times New Roman" w:cs="Times New Roman"/>
        </w:rPr>
        <w:t xml:space="preserve">3) gwarancjach bankowych; </w:t>
      </w:r>
    </w:p>
    <w:p w:rsidR="0013004C" w:rsidRPr="00D062CD" w:rsidRDefault="0013004C" w:rsidP="0013004C">
      <w:pPr>
        <w:rPr>
          <w:rFonts w:ascii="Times New Roman" w:hAnsi="Times New Roman" w:cs="Times New Roman"/>
        </w:rPr>
      </w:pPr>
      <w:r w:rsidRPr="00D062CD">
        <w:rPr>
          <w:rFonts w:ascii="Times New Roman" w:hAnsi="Times New Roman" w:cs="Times New Roman"/>
        </w:rPr>
        <w:t xml:space="preserve">4) gwarancjach ubezpieczeniowych; </w:t>
      </w:r>
    </w:p>
    <w:p w:rsidR="0013004C" w:rsidRPr="00D062CD" w:rsidRDefault="0013004C" w:rsidP="0013004C">
      <w:pPr>
        <w:rPr>
          <w:rFonts w:ascii="Times New Roman" w:hAnsi="Times New Roman" w:cs="Times New Roman"/>
        </w:rPr>
      </w:pPr>
      <w:r w:rsidRPr="00D062CD">
        <w:rPr>
          <w:rFonts w:ascii="Times New Roman" w:hAnsi="Times New Roman" w:cs="Times New Roman"/>
        </w:rPr>
        <w:t xml:space="preserve">5) poręczeniach udzielanych przez podmioty, o których mowa w art. 6b ust. 5 pkt 2 ustawy z dnia 9 listopada 2000 r. o utworzeniu Polskiej Agencji Rozwoju Przedsiębiorczości.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20.4. </w:t>
      </w:r>
      <w:r w:rsidRPr="00D062CD">
        <w:rPr>
          <w:rFonts w:ascii="Times New Roman" w:hAnsi="Times New Roman" w:cs="Times New Roman"/>
        </w:rPr>
        <w:t xml:space="preserve">Zamawiający nie wyraża zgody na wniesienie zabezpieczenia w formach wskazanych w art. 450 ust. 2 ustawy </w:t>
      </w:r>
      <w:proofErr w:type="spellStart"/>
      <w:r w:rsidRPr="00D062CD">
        <w:rPr>
          <w:rFonts w:ascii="Times New Roman" w:hAnsi="Times New Roman" w:cs="Times New Roman"/>
        </w:rPr>
        <w:t>Pzp</w:t>
      </w:r>
      <w:proofErr w:type="spellEnd"/>
      <w:r w:rsidRPr="00D062CD">
        <w:rPr>
          <w:rFonts w:ascii="Times New Roman" w:hAnsi="Times New Roman" w:cs="Times New Roman"/>
        </w:rPr>
        <w:t xml:space="preserve">.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20.5. </w:t>
      </w:r>
      <w:r w:rsidRPr="00D062CD">
        <w:rPr>
          <w:rFonts w:ascii="Times New Roman" w:hAnsi="Times New Roman" w:cs="Times New Roman"/>
        </w:rPr>
        <w:t xml:space="preserve">W przypadku wniesienia wadium w pieniądzu wykonawca może wyrazić zgodę na zaliczenie kwoty wadium na poczet zabezpieczenia.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20.6. </w:t>
      </w:r>
      <w:r w:rsidRPr="00D062CD">
        <w:rPr>
          <w:rFonts w:ascii="Times New Roman" w:hAnsi="Times New Roman" w:cs="Times New Roman"/>
        </w:rPr>
        <w:t xml:space="preserve">Zamawiający zwróci zabezpieczenie w następujących terminach: </w:t>
      </w:r>
    </w:p>
    <w:p w:rsidR="0013004C" w:rsidRPr="00D062CD" w:rsidRDefault="0013004C" w:rsidP="0013004C">
      <w:pPr>
        <w:rPr>
          <w:rFonts w:ascii="Times New Roman" w:hAnsi="Times New Roman" w:cs="Times New Roman"/>
        </w:rPr>
      </w:pPr>
      <w:r w:rsidRPr="00D062CD">
        <w:rPr>
          <w:rFonts w:ascii="Times New Roman" w:hAnsi="Times New Roman" w:cs="Times New Roman"/>
        </w:rPr>
        <w:t xml:space="preserve">-70% wysokości zabezpieczenia w terminie 30 dni od dnia podpisania protokołu odbioru końcowego przedmiotu zamówienia, tj. od dnia wykonania zamówienia i uznania przez zamawiającego za należycie wykonane; </w:t>
      </w:r>
    </w:p>
    <w:p w:rsidR="0013004C" w:rsidRPr="00D062CD" w:rsidRDefault="0013004C" w:rsidP="0013004C">
      <w:pPr>
        <w:rPr>
          <w:rFonts w:ascii="Times New Roman" w:hAnsi="Times New Roman" w:cs="Times New Roman"/>
        </w:rPr>
      </w:pPr>
      <w:r w:rsidRPr="00D062CD">
        <w:rPr>
          <w:rFonts w:ascii="Times New Roman" w:hAnsi="Times New Roman" w:cs="Times New Roman"/>
        </w:rPr>
        <w:t xml:space="preserve">-30% wysokości zabezpieczenia w terminie 15 dni od dnia, w którym upływa okres rękojmi, liczony zgodnie z postanowieniami zawartej umowy.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20.7. </w:t>
      </w:r>
      <w:r w:rsidRPr="00D062CD">
        <w:rPr>
          <w:rFonts w:ascii="Times New Roman" w:hAnsi="Times New Roman" w:cs="Times New Roman"/>
        </w:rPr>
        <w:t xml:space="preserve">Zabezpieczenie wnoszone w pieniądzu powinno zostać wpłacone przelewem na rachunek bankowy zamawiającego: </w:t>
      </w:r>
      <w:r w:rsidR="00534F0D" w:rsidRPr="00D062CD">
        <w:rPr>
          <w:rFonts w:ascii="Times New Roman" w:eastAsia="Times New Roman" w:hAnsi="Times New Roman" w:cs="Times New Roman"/>
          <w:b/>
          <w:lang w:eastAsia="pl-PL"/>
        </w:rPr>
        <w:t>konto zamawiającego 14 1020 5402 0000 0002 0268 0403</w:t>
      </w:r>
      <w:r w:rsidR="00534F0D" w:rsidRPr="00D062CD">
        <w:rPr>
          <w:rFonts w:ascii="Times New Roman" w:eastAsia="Times New Roman" w:hAnsi="Times New Roman" w:cs="Times New Roman"/>
          <w:color w:val="000000"/>
          <w:lang w:eastAsia="pl-PL"/>
        </w:rPr>
        <w:t xml:space="preserve"> </w:t>
      </w:r>
      <w:r w:rsidR="00534F0D" w:rsidRPr="00D062CD">
        <w:rPr>
          <w:rFonts w:ascii="Times New Roman" w:eastAsia="Times New Roman" w:hAnsi="Times New Roman" w:cs="Times New Roman"/>
          <w:b/>
          <w:lang w:eastAsia="pl-PL"/>
        </w:rPr>
        <w:t xml:space="preserve"> </w:t>
      </w:r>
    </w:p>
    <w:p w:rsidR="0013004C" w:rsidRPr="00D062CD" w:rsidRDefault="0013004C" w:rsidP="00534F0D">
      <w:pPr>
        <w:spacing w:before="120" w:after="0"/>
        <w:contextualSpacing/>
        <w:jc w:val="center"/>
        <w:rPr>
          <w:rFonts w:ascii="Times New Roman" w:eastAsia="Times New Roman" w:hAnsi="Times New Roman" w:cs="Times New Roman"/>
          <w:b/>
          <w:lang w:eastAsia="pl-PL"/>
        </w:rPr>
      </w:pPr>
      <w:r w:rsidRPr="00D062CD">
        <w:rPr>
          <w:rFonts w:ascii="Times New Roman" w:hAnsi="Times New Roman" w:cs="Times New Roman"/>
        </w:rPr>
        <w:t xml:space="preserve">z następującym dopiskiem na przelewie: „Zabezpieczenie należytego wykonania umowy: </w:t>
      </w:r>
      <w:r w:rsidR="00534F0D" w:rsidRPr="00D062CD">
        <w:rPr>
          <w:rFonts w:ascii="Times New Roman" w:eastAsia="Times New Roman" w:hAnsi="Times New Roman" w:cs="Times New Roman"/>
          <w:b/>
          <w:lang w:eastAsia="pl-PL"/>
        </w:rPr>
        <w:t>„Wykonanie Programu Funkcjonalno-Użytkowego przebudowy  wskazanych dróg gminnych w gminie Szprotawa ”</w:t>
      </w:r>
    </w:p>
    <w:p w:rsidR="00534F0D" w:rsidRPr="00D062CD" w:rsidRDefault="00534F0D" w:rsidP="00534F0D">
      <w:pPr>
        <w:spacing w:before="120" w:after="0"/>
        <w:contextualSpacing/>
        <w:jc w:val="center"/>
        <w:rPr>
          <w:rFonts w:ascii="Times New Roman" w:eastAsia="Times New Roman" w:hAnsi="Times New Roman" w:cs="Times New Roman"/>
          <w:b/>
          <w:lang w:eastAsia="pl-PL"/>
        </w:rPr>
      </w:pP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20.8. </w:t>
      </w:r>
      <w:r w:rsidRPr="00D062CD">
        <w:rPr>
          <w:rFonts w:ascii="Times New Roman" w:hAnsi="Times New Roman" w:cs="Times New Roman"/>
        </w:rPr>
        <w:t xml:space="preserve">Z zastrzeżeniem pkt 20.6., z treści gwarancji i poręczeń, o których mowa w art. 450 ust. 1 </w:t>
      </w:r>
      <w:proofErr w:type="spellStart"/>
      <w:r w:rsidRPr="00D062CD">
        <w:rPr>
          <w:rFonts w:ascii="Times New Roman" w:hAnsi="Times New Roman" w:cs="Times New Roman"/>
        </w:rPr>
        <w:t>Pzp</w:t>
      </w:r>
      <w:proofErr w:type="spellEnd"/>
      <w:r w:rsidRPr="00D062CD">
        <w:rPr>
          <w:rFonts w:ascii="Times New Roman" w:hAnsi="Times New Roman" w:cs="Times New Roman"/>
        </w:rPr>
        <w:t xml:space="preserve"> musi wynikać bezwarunkowe, nieodwołalne i na pierwsze pisemne żądanie zamawiającego (beneficjenta), zobowiązanie gwaranta lub poręczyciela do zapłaty na rzecz zamawiającego kwoty stanowiącej 5% ceny całkowitej podanej w ofercie, z tytułu niewykonania lub nienależytego wykonania umowy w sprawie zamówienia publicznego przez wykonawcę (zobowiązanego). </w:t>
      </w:r>
    </w:p>
    <w:p w:rsidR="0013004C" w:rsidRPr="00A917F5" w:rsidRDefault="0013004C" w:rsidP="0013004C">
      <w:pPr>
        <w:rPr>
          <w:rFonts w:ascii="Times New Roman" w:hAnsi="Times New Roman" w:cs="Times New Roman"/>
          <w:sz w:val="24"/>
          <w:szCs w:val="24"/>
        </w:rPr>
      </w:pPr>
      <w:r w:rsidRPr="00A917F5">
        <w:rPr>
          <w:rFonts w:ascii="Times New Roman" w:hAnsi="Times New Roman" w:cs="Times New Roman"/>
          <w:b/>
          <w:bCs/>
          <w:sz w:val="24"/>
          <w:szCs w:val="24"/>
        </w:rPr>
        <w:t xml:space="preserve">21. Informacje o formalnościach, jakie muszą zostać dopełnione po wyborze oferty w celu zawarcia umowy w sprawie zamówienia publicznego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lastRenderedPageBreak/>
        <w:t xml:space="preserve">21.1. </w:t>
      </w:r>
      <w:r w:rsidRPr="00D062CD">
        <w:rPr>
          <w:rFonts w:ascii="Times New Roman" w:hAnsi="Times New Roman" w:cs="Times New Roman"/>
        </w:rPr>
        <w:t xml:space="preserve">Zamawiający zawiera umowę w sprawie zamówienia publicznego, z uwzględnieniem art. 577 </w:t>
      </w:r>
      <w:proofErr w:type="spellStart"/>
      <w:r w:rsidRPr="00D062CD">
        <w:rPr>
          <w:rFonts w:ascii="Times New Roman" w:hAnsi="Times New Roman" w:cs="Times New Roman"/>
        </w:rPr>
        <w:t>pzp</w:t>
      </w:r>
      <w:proofErr w:type="spellEnd"/>
      <w:r w:rsidRPr="00D062CD">
        <w:rPr>
          <w:rFonts w:ascii="Times New Roman" w:hAnsi="Times New Roman" w:cs="Times New Roman"/>
        </w:rPr>
        <w:t xml:space="preserve">, w terminie nie krótszym niż 5 dni od dnia przesłania zawiadomienia o wyborze najkorzystniejszej oferty, jeżeli zawiadomienie to zostało przesłane przy użyciu środków komunikacji elektronicznej, albo 10 dni, jeżeli zostało przesłane w inny sposób.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21.2. </w:t>
      </w:r>
      <w:r w:rsidRPr="00D062CD">
        <w:rPr>
          <w:rFonts w:ascii="Times New Roman" w:hAnsi="Times New Roman" w:cs="Times New Roman"/>
        </w:rPr>
        <w:t xml:space="preserve">Zamawiający może zawrzeć umowę w sprawie zamówienia publicznego przed upływem terminu, o którym mowa w ust. 1, jeżeli w postępowaniu o udzielenie zamówienia złożono tylko jedną ofertę.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21.3. </w:t>
      </w:r>
      <w:r w:rsidRPr="00D062CD">
        <w:rPr>
          <w:rFonts w:ascii="Times New Roman" w:hAnsi="Times New Roman" w:cs="Times New Roman"/>
        </w:rPr>
        <w:t xml:space="preserve">Wykonawca, którego oferta została wybrana jako najkorzystniejsza, zostanie poinformowany przez Zamawiającego o miejscu i terminie podpisania umowy.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21.4. </w:t>
      </w:r>
      <w:r w:rsidRPr="00D062CD">
        <w:rPr>
          <w:rFonts w:ascii="Times New Roman" w:hAnsi="Times New Roman" w:cs="Times New Roman"/>
        </w:rPr>
        <w:t xml:space="preserve">Wykonawca, o którym mowa w ust. 1, ma obowiązek zawrzeć umowę w sprawie zamówienia na warunkach określonych w projektowanych postanowieniach umowy, które stanowią załącznik do SWZ. Umowa zostanie uzupełniona o zapisy wynikające ze złożonej oferty.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21.5. </w:t>
      </w:r>
      <w:r w:rsidRPr="00D062CD">
        <w:rPr>
          <w:rFonts w:ascii="Times New Roman" w:hAnsi="Times New Roman" w:cs="Times New Roman"/>
        </w:rPr>
        <w:t xml:space="preserve">Przed podpisaniem umowy Wykonawcy wspólnie ubiegający się o udzielenie zamówienia (w przypadku wyboru ich oferty jako najkorzystniejszej) przedstawią Zamawiającemu umowę regulującą współpracę tych Wykonawców.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21.6. </w:t>
      </w:r>
      <w:r w:rsidRPr="00D062CD">
        <w:rPr>
          <w:rFonts w:ascii="Times New Roman" w:hAnsi="Times New Roman" w:cs="Times New Roman"/>
        </w:rPr>
        <w:t xml:space="preserve">W celu zawarcia umowy w sprawie zamówienia publicznego, Wykonawca, którego ofertę wybrano, jako najkorzystniejszą przed podpisaniem umowy składa: </w:t>
      </w:r>
    </w:p>
    <w:p w:rsidR="0013004C" w:rsidRPr="00D062CD" w:rsidRDefault="0013004C" w:rsidP="0013004C">
      <w:pPr>
        <w:rPr>
          <w:rFonts w:ascii="Times New Roman" w:hAnsi="Times New Roman" w:cs="Times New Roman"/>
        </w:rPr>
      </w:pPr>
      <w:r w:rsidRPr="00D062CD">
        <w:rPr>
          <w:rFonts w:ascii="Times New Roman" w:hAnsi="Times New Roman" w:cs="Times New Roman"/>
        </w:rPr>
        <w:t xml:space="preserve">1) aktualne dokumenty potwierdzające umocowanie osób podpisujących umowę, o ile umocowanie to nie będzie wynikać z dokumentów załączonych do oferty; </w:t>
      </w:r>
    </w:p>
    <w:p w:rsidR="0013004C" w:rsidRPr="00D062CD" w:rsidRDefault="0013004C" w:rsidP="0013004C">
      <w:pPr>
        <w:rPr>
          <w:rFonts w:ascii="Times New Roman" w:hAnsi="Times New Roman" w:cs="Times New Roman"/>
        </w:rPr>
      </w:pPr>
      <w:r w:rsidRPr="00D062CD">
        <w:rPr>
          <w:rFonts w:ascii="Times New Roman" w:hAnsi="Times New Roman" w:cs="Times New Roman"/>
        </w:rPr>
        <w:t xml:space="preserve">2) pełnomocnictwo, jeżeli umowę podpisuje pełnomocnik, o ile pełnomocnictwo nie będzie wynikać z dokumentów załączonych do oferty.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21.7. </w:t>
      </w:r>
      <w:r w:rsidRPr="00D062CD">
        <w:rPr>
          <w:rFonts w:ascii="Times New Roman" w:hAnsi="Times New Roman" w:cs="Times New Roman"/>
        </w:rPr>
        <w:t xml:space="preserve">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 </w:t>
      </w:r>
    </w:p>
    <w:p w:rsidR="0013004C" w:rsidRPr="00A917F5" w:rsidRDefault="0013004C" w:rsidP="0013004C">
      <w:pPr>
        <w:rPr>
          <w:rFonts w:ascii="Times New Roman" w:hAnsi="Times New Roman" w:cs="Times New Roman"/>
          <w:b/>
          <w:bCs/>
          <w:sz w:val="24"/>
          <w:szCs w:val="24"/>
        </w:rPr>
      </w:pPr>
      <w:r w:rsidRPr="00A917F5">
        <w:rPr>
          <w:rFonts w:ascii="Times New Roman" w:hAnsi="Times New Roman" w:cs="Times New Roman"/>
          <w:b/>
          <w:bCs/>
          <w:sz w:val="24"/>
          <w:szCs w:val="24"/>
        </w:rPr>
        <w:t>22. Pouczenie o środkach ochrony prawnej przysługujących Wykonawcy w toku postępowania o udzielenie zamówienia</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22.1. </w:t>
      </w:r>
      <w:r w:rsidRPr="00D062CD">
        <w:rPr>
          <w:rFonts w:ascii="Times New Roman" w:hAnsi="Times New Roman" w:cs="Times New Roman"/>
        </w:rPr>
        <w:t xml:space="preserve">Środki ochrony prawnej przysługują Wykonawcy, jeżeli ma lub miał interes w uzyskaniu zamówienia oraz poniósł lub może ponieść szkodę w wyniku naruszenia przez Zamawiającego przepisów </w:t>
      </w:r>
      <w:proofErr w:type="spellStart"/>
      <w:r w:rsidRPr="00D062CD">
        <w:rPr>
          <w:rFonts w:ascii="Times New Roman" w:hAnsi="Times New Roman" w:cs="Times New Roman"/>
        </w:rPr>
        <w:t>pzp</w:t>
      </w:r>
      <w:proofErr w:type="spellEnd"/>
      <w:r w:rsidRPr="00D062CD">
        <w:rPr>
          <w:rFonts w:ascii="Times New Roman" w:hAnsi="Times New Roman" w:cs="Times New Roman"/>
        </w:rPr>
        <w:t xml:space="preserve">.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22.2. </w:t>
      </w:r>
      <w:r w:rsidRPr="00D062CD">
        <w:rPr>
          <w:rFonts w:ascii="Times New Roman" w:hAnsi="Times New Roman" w:cs="Times New Roman"/>
        </w:rPr>
        <w:t xml:space="preserve">Odwołanie przysługuje na: </w:t>
      </w:r>
    </w:p>
    <w:p w:rsidR="0013004C" w:rsidRPr="00D062CD" w:rsidRDefault="0013004C" w:rsidP="0013004C">
      <w:pPr>
        <w:rPr>
          <w:rFonts w:ascii="Times New Roman" w:hAnsi="Times New Roman" w:cs="Times New Roman"/>
        </w:rPr>
      </w:pPr>
      <w:r w:rsidRPr="00D062CD">
        <w:rPr>
          <w:rFonts w:ascii="Times New Roman" w:hAnsi="Times New Roman" w:cs="Times New Roman"/>
        </w:rPr>
        <w:t xml:space="preserve">a. niezgodną z przepisami ustawy czynność Zamawiającego, podjętą w postępowaniu o udzielenie zamówienia, w tym na projektowane postanowienie umowy; </w:t>
      </w:r>
    </w:p>
    <w:p w:rsidR="0013004C" w:rsidRPr="00D062CD" w:rsidRDefault="0013004C" w:rsidP="0013004C">
      <w:pPr>
        <w:rPr>
          <w:rFonts w:ascii="Times New Roman" w:hAnsi="Times New Roman" w:cs="Times New Roman"/>
        </w:rPr>
      </w:pPr>
      <w:r w:rsidRPr="00D062CD">
        <w:rPr>
          <w:rFonts w:ascii="Times New Roman" w:hAnsi="Times New Roman" w:cs="Times New Roman"/>
        </w:rPr>
        <w:t xml:space="preserve">b. zaniechanie czynności w postępowaniu o udzielenie zamówienia, do której Zamawiający był obowiązany na podstawie ustawy.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22.3. </w:t>
      </w:r>
      <w:r w:rsidRPr="00D062CD">
        <w:rPr>
          <w:rFonts w:ascii="Times New Roman" w:hAnsi="Times New Roman" w:cs="Times New Roman"/>
        </w:rPr>
        <w:t xml:space="preserve">Odwołanie wnosi się do Prezesa Krajowej Izby Odwoławczej w formie pisemnej albo w formie elektronicznej albo w postaci elektronicznej opatrzone podpisem zaufanym.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lastRenderedPageBreak/>
        <w:t xml:space="preserve">22.4. </w:t>
      </w:r>
      <w:r w:rsidRPr="00D062CD">
        <w:rPr>
          <w:rFonts w:ascii="Times New Roman" w:hAnsi="Times New Roman" w:cs="Times New Roman"/>
        </w:rPr>
        <w:t xml:space="preserve">Na orzeczenie Krajowej Izby Odwoławczej oraz postanowienie Prezesa Krajowej Izby Odwoławczej, o którym mowa w art. 519 ust. 1 </w:t>
      </w:r>
      <w:proofErr w:type="spellStart"/>
      <w:r w:rsidRPr="00D062CD">
        <w:rPr>
          <w:rFonts w:ascii="Times New Roman" w:hAnsi="Times New Roman" w:cs="Times New Roman"/>
        </w:rPr>
        <w:t>pzp</w:t>
      </w:r>
      <w:proofErr w:type="spellEnd"/>
      <w:r w:rsidRPr="00D062CD">
        <w:rPr>
          <w:rFonts w:ascii="Times New Roman" w:hAnsi="Times New Roman" w:cs="Times New Roman"/>
        </w:rPr>
        <w:t xml:space="preserve">, stronom oraz uczestnikom postępowania odwoławczego przysługuje skarga do sądu. Skargę wnosi się do Sądu Okręgowego w Warszawie za pośrednictwem Prezesa Krajowej Izby Odwoławczej.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22.5. </w:t>
      </w:r>
      <w:r w:rsidRPr="00D062CD">
        <w:rPr>
          <w:rFonts w:ascii="Times New Roman" w:hAnsi="Times New Roman" w:cs="Times New Roman"/>
        </w:rPr>
        <w:t xml:space="preserve">Szczegółowe informacje dotyczące środków ochrony prawnej określone są w Dziale IX „Środki ochrony prawnej” </w:t>
      </w:r>
      <w:proofErr w:type="spellStart"/>
      <w:r w:rsidRPr="00D062CD">
        <w:rPr>
          <w:rFonts w:ascii="Times New Roman" w:hAnsi="Times New Roman" w:cs="Times New Roman"/>
        </w:rPr>
        <w:t>pzp</w:t>
      </w:r>
      <w:proofErr w:type="spellEnd"/>
      <w:r w:rsidRPr="00D062CD">
        <w:rPr>
          <w:rFonts w:ascii="Times New Roman" w:hAnsi="Times New Roman" w:cs="Times New Roman"/>
        </w:rPr>
        <w:t xml:space="preserve">. </w:t>
      </w:r>
    </w:p>
    <w:p w:rsidR="0013004C" w:rsidRPr="00A917F5" w:rsidRDefault="0013004C" w:rsidP="0013004C">
      <w:pPr>
        <w:rPr>
          <w:rFonts w:ascii="Times New Roman" w:hAnsi="Times New Roman" w:cs="Times New Roman"/>
          <w:sz w:val="24"/>
          <w:szCs w:val="24"/>
        </w:rPr>
      </w:pPr>
      <w:r w:rsidRPr="00A917F5">
        <w:rPr>
          <w:rFonts w:ascii="Times New Roman" w:hAnsi="Times New Roman" w:cs="Times New Roman"/>
          <w:b/>
          <w:bCs/>
          <w:sz w:val="24"/>
          <w:szCs w:val="24"/>
        </w:rPr>
        <w:t xml:space="preserve">23. Informacje dodatkowe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23.1. </w:t>
      </w:r>
      <w:r w:rsidRPr="00D062CD">
        <w:rPr>
          <w:rFonts w:ascii="Times New Roman" w:hAnsi="Times New Roman" w:cs="Times New Roman"/>
        </w:rPr>
        <w:t xml:space="preserve">Zamawiający nie przewiduje aukcji elektronicznej.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23.2. </w:t>
      </w:r>
      <w:r w:rsidRPr="00D062CD">
        <w:rPr>
          <w:rFonts w:ascii="Times New Roman" w:hAnsi="Times New Roman" w:cs="Times New Roman"/>
        </w:rPr>
        <w:t xml:space="preserve">Zamawiający nie przewiduje złożenia oferty w postaci katalogów elektronicznych.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23.3. </w:t>
      </w:r>
      <w:r w:rsidRPr="00D062CD">
        <w:rPr>
          <w:rFonts w:ascii="Times New Roman" w:hAnsi="Times New Roman" w:cs="Times New Roman"/>
        </w:rPr>
        <w:t xml:space="preserve">Zamawiający nie prowadzi postępowania w celu zawarcia umowy ramowej.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23.4. </w:t>
      </w:r>
      <w:r w:rsidRPr="00D062CD">
        <w:rPr>
          <w:rFonts w:ascii="Times New Roman" w:hAnsi="Times New Roman" w:cs="Times New Roman"/>
        </w:rPr>
        <w:t xml:space="preserve">Zamawiający nie zastrzega możliwości ubiegania się o udzielenie zamówienia wyłącznie przez wykonawców, o których mowa w art. 94 </w:t>
      </w:r>
      <w:proofErr w:type="spellStart"/>
      <w:r w:rsidRPr="00D062CD">
        <w:rPr>
          <w:rFonts w:ascii="Times New Roman" w:hAnsi="Times New Roman" w:cs="Times New Roman"/>
        </w:rPr>
        <w:t>Pzp</w:t>
      </w:r>
      <w:proofErr w:type="spellEnd"/>
      <w:r w:rsidRPr="00D062CD">
        <w:rPr>
          <w:rFonts w:ascii="Times New Roman" w:hAnsi="Times New Roman" w:cs="Times New Roman"/>
        </w:rPr>
        <w:t xml:space="preserve">.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23.5. </w:t>
      </w:r>
      <w:r w:rsidRPr="00D062CD">
        <w:rPr>
          <w:rFonts w:ascii="Times New Roman" w:hAnsi="Times New Roman" w:cs="Times New Roman"/>
        </w:rPr>
        <w:t xml:space="preserve">Zamawiający nie przewiduje zwrotu kosztów udziału w postępowaniu.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23.6. </w:t>
      </w:r>
      <w:r w:rsidRPr="00D062CD">
        <w:rPr>
          <w:rFonts w:ascii="Times New Roman" w:hAnsi="Times New Roman" w:cs="Times New Roman"/>
        </w:rPr>
        <w:t xml:space="preserve">Zamawiający nie przewiduje zamówień, których mowa w art. 214 ust.1 pkt 7 i 8.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23.7. </w:t>
      </w:r>
      <w:r w:rsidRPr="00D062CD">
        <w:rPr>
          <w:rFonts w:ascii="Times New Roman" w:hAnsi="Times New Roman" w:cs="Times New Roman"/>
        </w:rPr>
        <w:t xml:space="preserve">Wszelkie rozliczenia pomiędzy Zamawiającym, a Wykonawcą prowadzone będą w PLN.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23.8. </w:t>
      </w:r>
      <w:r w:rsidRPr="00D062CD">
        <w:rPr>
          <w:rFonts w:ascii="Times New Roman" w:hAnsi="Times New Roman" w:cs="Times New Roman"/>
        </w:rPr>
        <w:t xml:space="preserve">Zgodnie z art. 13 ust. 1 Ogólnego Rozporządzenia o Ochronie Danych (RODO) informujemy, że: </w:t>
      </w:r>
    </w:p>
    <w:p w:rsidR="00FA53F9" w:rsidRPr="00D062CD" w:rsidRDefault="00FA53F9" w:rsidP="00FA53F9">
      <w:p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FA53F9" w:rsidRPr="00D062CD"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administratorem Pani/Pana danych osobowych jest Burmistrz Szprotawy, ul. Rynek 45, 67-300 Szprotawa,</w:t>
      </w:r>
    </w:p>
    <w:p w:rsidR="00FA53F9" w:rsidRPr="00D062CD"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kontakt z Inspektorem Ochrony Danych: iod@szprotawa-um.pl, tel. 68 3760777, listownie: ul. Rynek 45, 67-300 Szprotawa,</w:t>
      </w:r>
    </w:p>
    <w:p w:rsidR="00FA53F9" w:rsidRPr="00D062CD"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Pani/Pana dane osobowe przetwarzane będą na podstawie art. 6 ust. 1 lit. c</w:t>
      </w:r>
      <w:r w:rsidRPr="00D062CD">
        <w:rPr>
          <w:rFonts w:ascii="Times New Roman" w:eastAsia="Calibri" w:hAnsi="Times New Roman" w:cs="Times New Roman"/>
          <w:i/>
        </w:rPr>
        <w:t xml:space="preserve"> </w:t>
      </w:r>
      <w:r w:rsidRPr="00D062CD">
        <w:rPr>
          <w:rFonts w:ascii="Times New Roman" w:eastAsia="Calibri" w:hAnsi="Times New Roman" w:cs="Times New Roman"/>
        </w:rPr>
        <w:t xml:space="preserve">RODO w celu przeprowadzenia niniejszego postępowania o udzielenie zamówienia publicznego </w:t>
      </w:r>
      <w:r w:rsidRPr="00D062CD">
        <w:rPr>
          <w:rFonts w:ascii="Times New Roman" w:eastAsia="Calibri" w:hAnsi="Times New Roman" w:cs="Times New Roman"/>
          <w:i/>
        </w:rPr>
        <w:t xml:space="preserve"> </w:t>
      </w:r>
      <w:r w:rsidRPr="00D062CD">
        <w:rPr>
          <w:rFonts w:ascii="Times New Roman" w:eastAsia="Calibri" w:hAnsi="Times New Roman" w:cs="Times New Roman"/>
        </w:rPr>
        <w:t>prowadzonego w trybie przetargu nieograniczonego</w:t>
      </w:r>
    </w:p>
    <w:p w:rsidR="00FA53F9" w:rsidRPr="00D062CD"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D062CD">
        <w:rPr>
          <w:rFonts w:ascii="Times New Roman" w:eastAsia="Calibri" w:hAnsi="Times New Roman" w:cs="Times New Roman"/>
        </w:rPr>
        <w:t>Pzp</w:t>
      </w:r>
      <w:proofErr w:type="spellEnd"/>
      <w:r w:rsidRPr="00D062CD">
        <w:rPr>
          <w:rFonts w:ascii="Times New Roman" w:eastAsia="Calibri" w:hAnsi="Times New Roman" w:cs="Times New Roman"/>
        </w:rPr>
        <w:t xml:space="preserve">”;  </w:t>
      </w:r>
    </w:p>
    <w:p w:rsidR="00FA53F9" w:rsidRPr="00D062CD"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 xml:space="preserve">Pani/Pana dane osobowe będą przechowywane, zgodnie z art. 97 ust. 1 ustawy </w:t>
      </w:r>
      <w:proofErr w:type="spellStart"/>
      <w:r w:rsidRPr="00D062CD">
        <w:rPr>
          <w:rFonts w:ascii="Times New Roman" w:eastAsia="Calibri" w:hAnsi="Times New Roman" w:cs="Times New Roman"/>
        </w:rPr>
        <w:t>Pzp</w:t>
      </w:r>
      <w:proofErr w:type="spellEnd"/>
      <w:r w:rsidRPr="00D062CD">
        <w:rPr>
          <w:rFonts w:ascii="Times New Roman" w:eastAsia="Calibri" w:hAnsi="Times New Roman" w:cs="Times New Roman"/>
        </w:rPr>
        <w:t>, przez okres 4 lat od dnia zakończenia postępowania o udzielenie zamówienia, a jeżeli czas trwania umowy przekracza 4 lata, okres przechowywania obejmuje cały czas trwania umowy;</w:t>
      </w:r>
    </w:p>
    <w:p w:rsidR="00FA53F9" w:rsidRPr="00D062CD"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 xml:space="preserve">obowiązek podania przez Panią/Pana danych osobowych bezpośrednio Pani/Pana dotyczących jest wymogiem ustawowym określonym w przepisach ustawy </w:t>
      </w:r>
      <w:proofErr w:type="spellStart"/>
      <w:r w:rsidRPr="00D062CD">
        <w:rPr>
          <w:rFonts w:ascii="Times New Roman" w:eastAsia="Calibri" w:hAnsi="Times New Roman" w:cs="Times New Roman"/>
        </w:rPr>
        <w:t>Pzp</w:t>
      </w:r>
      <w:proofErr w:type="spellEnd"/>
      <w:r w:rsidRPr="00D062CD">
        <w:rPr>
          <w:rFonts w:ascii="Times New Roman" w:eastAsia="Calibri" w:hAnsi="Times New Roman" w:cs="Times New Roman"/>
        </w:rPr>
        <w:t xml:space="preserve">, związanym z udziałem w postępowaniu o udzielenie zamówienia publicznego; konsekwencje niepodania określonych danych wynikają z ustawy </w:t>
      </w:r>
      <w:proofErr w:type="spellStart"/>
      <w:r w:rsidRPr="00D062CD">
        <w:rPr>
          <w:rFonts w:ascii="Times New Roman" w:eastAsia="Calibri" w:hAnsi="Times New Roman" w:cs="Times New Roman"/>
        </w:rPr>
        <w:t>Pzp</w:t>
      </w:r>
      <w:proofErr w:type="spellEnd"/>
      <w:r w:rsidRPr="00D062CD">
        <w:rPr>
          <w:rFonts w:ascii="Times New Roman" w:eastAsia="Calibri" w:hAnsi="Times New Roman" w:cs="Times New Roman"/>
        </w:rPr>
        <w:t xml:space="preserve">;  </w:t>
      </w:r>
    </w:p>
    <w:p w:rsidR="00FA53F9" w:rsidRPr="00D062CD"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w odniesieniu do Pani/Pana danych osobowych decyzje nie będą podejmowane w sposób zautomatyzowany, stosowanie do art. 22 RODO;</w:t>
      </w:r>
    </w:p>
    <w:p w:rsidR="00FA53F9" w:rsidRPr="00D062CD"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posiada Pani/Pan:</w:t>
      </w:r>
    </w:p>
    <w:p w:rsidR="00FA53F9" w:rsidRPr="00D062CD" w:rsidRDefault="00FA53F9" w:rsidP="00FA53F9">
      <w:pPr>
        <w:numPr>
          <w:ilvl w:val="0"/>
          <w:numId w:val="6"/>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lastRenderedPageBreak/>
        <w:t>na podstawie art. 15 RODO prawo dostępu do danych osobowych Pani/Pana dotyczących;</w:t>
      </w:r>
    </w:p>
    <w:p w:rsidR="00FA53F9" w:rsidRPr="00D062CD" w:rsidRDefault="00FA53F9" w:rsidP="00FA53F9">
      <w:pPr>
        <w:numPr>
          <w:ilvl w:val="0"/>
          <w:numId w:val="6"/>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 xml:space="preserve">na podstawie art. 16 RODO prawo do sprostowania Pani/Pana danych osobowych </w:t>
      </w:r>
      <w:r w:rsidRPr="00D062CD">
        <w:rPr>
          <w:rFonts w:ascii="Times New Roman" w:eastAsia="Calibri" w:hAnsi="Times New Roman" w:cs="Times New Roman"/>
          <w:b/>
          <w:vertAlign w:val="superscript"/>
        </w:rPr>
        <w:t>**</w:t>
      </w:r>
      <w:r w:rsidRPr="00D062CD">
        <w:rPr>
          <w:rFonts w:ascii="Times New Roman" w:eastAsia="Calibri" w:hAnsi="Times New Roman" w:cs="Times New Roman"/>
        </w:rPr>
        <w:t>;</w:t>
      </w:r>
    </w:p>
    <w:p w:rsidR="00FA53F9" w:rsidRPr="00D062CD" w:rsidRDefault="00FA53F9" w:rsidP="00FA53F9">
      <w:pPr>
        <w:numPr>
          <w:ilvl w:val="0"/>
          <w:numId w:val="6"/>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 xml:space="preserve">na podstawie art. 18 RODO prawo żądania od administratora ograniczenia przetwarzania danych osobowych z zastrzeżeniem przypadków, o których mowa w art. 18 ust. 2 RODO ***;  </w:t>
      </w:r>
    </w:p>
    <w:p w:rsidR="00FA53F9" w:rsidRPr="00D062CD" w:rsidRDefault="00FA53F9" w:rsidP="00FA53F9">
      <w:pPr>
        <w:numPr>
          <w:ilvl w:val="0"/>
          <w:numId w:val="6"/>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prawo do wniesienia skargi do Prezesa Urzędu Ochrony Danych Osobowych, gdy uzna Pani/Pan, że przetwarzanie danych osobowych Pani/Pana dotyczących narusza przepisy RODO;</w:t>
      </w:r>
    </w:p>
    <w:p w:rsidR="00FA53F9" w:rsidRPr="00D062CD"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nie przysługuje Pani/Panu:</w:t>
      </w:r>
    </w:p>
    <w:p w:rsidR="00FA53F9" w:rsidRPr="00D062CD" w:rsidRDefault="00FA53F9" w:rsidP="00FA53F9">
      <w:pPr>
        <w:numPr>
          <w:ilvl w:val="0"/>
          <w:numId w:val="7"/>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w związku z art. 17 ust. 3 lit. b, d lub e RODO prawo do usunięcia danych osobowych;</w:t>
      </w:r>
    </w:p>
    <w:p w:rsidR="00FA53F9" w:rsidRPr="00D062CD" w:rsidRDefault="00FA53F9" w:rsidP="00FA53F9">
      <w:pPr>
        <w:numPr>
          <w:ilvl w:val="0"/>
          <w:numId w:val="7"/>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prawo do przenoszenia danych osobowych, o którym mowa w art. 20 RODO;</w:t>
      </w:r>
    </w:p>
    <w:p w:rsidR="00FA53F9" w:rsidRPr="00D062CD" w:rsidRDefault="00FA53F9" w:rsidP="00FA53F9">
      <w:pPr>
        <w:numPr>
          <w:ilvl w:val="0"/>
          <w:numId w:val="7"/>
        </w:numPr>
        <w:suppressAutoHyphens/>
        <w:spacing w:after="0" w:line="100" w:lineRule="atLeast"/>
        <w:contextualSpacing/>
        <w:jc w:val="both"/>
        <w:rPr>
          <w:rFonts w:ascii="Times New Roman" w:eastAsia="Calibri" w:hAnsi="Times New Roman" w:cs="Times New Roman"/>
          <w:b/>
        </w:rPr>
      </w:pPr>
      <w:r w:rsidRPr="00D062CD">
        <w:rPr>
          <w:rFonts w:ascii="Times New Roman" w:eastAsia="Calibri" w:hAnsi="Times New Roman" w:cs="Times New Roman"/>
          <w:b/>
        </w:rPr>
        <w:t>na podstawie art. 21 RODO prawo sprzeciwu, wobec przetwarzania danych osobowych, gdyż podstawą prawną przetwarzania Pani/Pana danych osobowych jest art. 6 ust. 1 lit. c RODO</w:t>
      </w:r>
      <w:r w:rsidRPr="00D062CD">
        <w:rPr>
          <w:rFonts w:ascii="Times New Roman" w:eastAsia="Calibri" w:hAnsi="Times New Roman" w:cs="Times New Roman"/>
        </w:rPr>
        <w:t>.</w:t>
      </w:r>
      <w:r w:rsidRPr="00D062CD">
        <w:rPr>
          <w:rFonts w:ascii="Times New Roman" w:eastAsia="Calibri" w:hAnsi="Times New Roman" w:cs="Times New Roman"/>
          <w:b/>
        </w:rPr>
        <w:t xml:space="preserve"> </w:t>
      </w:r>
    </w:p>
    <w:p w:rsidR="0013004C" w:rsidRPr="00A917F5" w:rsidRDefault="0013004C" w:rsidP="0013004C">
      <w:pPr>
        <w:rPr>
          <w:rFonts w:ascii="Times New Roman" w:hAnsi="Times New Roman" w:cs="Times New Roman"/>
          <w:sz w:val="24"/>
          <w:szCs w:val="24"/>
        </w:rPr>
      </w:pPr>
    </w:p>
    <w:p w:rsidR="0013004C" w:rsidRPr="00A917F5" w:rsidRDefault="00A917F5" w:rsidP="0013004C">
      <w:pPr>
        <w:rPr>
          <w:rFonts w:ascii="Times New Roman" w:hAnsi="Times New Roman" w:cs="Times New Roman"/>
          <w:sz w:val="24"/>
          <w:szCs w:val="24"/>
        </w:rPr>
      </w:pPr>
      <w:r w:rsidRPr="00A917F5">
        <w:rPr>
          <w:rFonts w:ascii="Times New Roman" w:hAnsi="Times New Roman" w:cs="Times New Roman"/>
          <w:b/>
          <w:bCs/>
          <w:sz w:val="24"/>
          <w:szCs w:val="24"/>
        </w:rPr>
        <w:t>24. Wykaz załączników do S</w:t>
      </w:r>
      <w:r w:rsidR="0013004C" w:rsidRPr="00A917F5">
        <w:rPr>
          <w:rFonts w:ascii="Times New Roman" w:hAnsi="Times New Roman" w:cs="Times New Roman"/>
          <w:b/>
          <w:bCs/>
          <w:sz w:val="24"/>
          <w:szCs w:val="24"/>
        </w:rPr>
        <w:t xml:space="preserve">WZ </w:t>
      </w:r>
    </w:p>
    <w:p w:rsidR="0013004C" w:rsidRPr="00D062CD" w:rsidRDefault="00FA53F9" w:rsidP="0013004C">
      <w:pPr>
        <w:rPr>
          <w:rFonts w:ascii="Times New Roman" w:hAnsi="Times New Roman" w:cs="Times New Roman"/>
        </w:rPr>
      </w:pPr>
      <w:r w:rsidRPr="00D062CD">
        <w:rPr>
          <w:rFonts w:ascii="Times New Roman" w:hAnsi="Times New Roman" w:cs="Times New Roman"/>
        </w:rPr>
        <w:t>-</w:t>
      </w:r>
      <w:r w:rsidR="0013004C" w:rsidRPr="00D062CD">
        <w:rPr>
          <w:rFonts w:ascii="Times New Roman" w:hAnsi="Times New Roman" w:cs="Times New Roman"/>
        </w:rPr>
        <w:t xml:space="preserve">Załącznik nr 1 - Wzór oferty. </w:t>
      </w:r>
    </w:p>
    <w:p w:rsidR="0013004C" w:rsidRPr="00D062CD" w:rsidRDefault="00FA53F9" w:rsidP="0013004C">
      <w:pPr>
        <w:rPr>
          <w:rFonts w:ascii="Times New Roman" w:hAnsi="Times New Roman" w:cs="Times New Roman"/>
        </w:rPr>
      </w:pPr>
      <w:r w:rsidRPr="00D062CD">
        <w:rPr>
          <w:rFonts w:ascii="Times New Roman" w:hAnsi="Times New Roman" w:cs="Times New Roman"/>
        </w:rPr>
        <w:t>-</w:t>
      </w:r>
      <w:r w:rsidR="0013004C" w:rsidRPr="00D062CD">
        <w:rPr>
          <w:rFonts w:ascii="Times New Roman" w:hAnsi="Times New Roman" w:cs="Times New Roman"/>
        </w:rPr>
        <w:t xml:space="preserve">Załącznik nr 2 - Wzór oświadczenia Wykonawcy, dotyczącego spełniania warunków udziału w postępowaniu i braku podstaw wykluczenia. </w:t>
      </w:r>
    </w:p>
    <w:p w:rsidR="0013004C" w:rsidRPr="00D062CD" w:rsidRDefault="00FA53F9" w:rsidP="0013004C">
      <w:pPr>
        <w:rPr>
          <w:rFonts w:ascii="Times New Roman" w:hAnsi="Times New Roman" w:cs="Times New Roman"/>
        </w:rPr>
      </w:pPr>
      <w:r w:rsidRPr="00D062CD">
        <w:rPr>
          <w:rFonts w:ascii="Times New Roman" w:hAnsi="Times New Roman" w:cs="Times New Roman"/>
        </w:rPr>
        <w:t>-</w:t>
      </w:r>
      <w:r w:rsidR="0013004C" w:rsidRPr="00D062CD">
        <w:rPr>
          <w:rFonts w:ascii="Times New Roman" w:hAnsi="Times New Roman" w:cs="Times New Roman"/>
        </w:rPr>
        <w:t xml:space="preserve"> Załącznik nr 3 - Wzór oświadczenia Wykonawcy dotyczącego przynależności lub braku przynależności do tej samej grupy kapitałowej. </w:t>
      </w:r>
    </w:p>
    <w:p w:rsidR="0013004C" w:rsidRPr="00D062CD" w:rsidRDefault="00FA53F9" w:rsidP="0013004C">
      <w:pPr>
        <w:rPr>
          <w:rFonts w:ascii="Times New Roman" w:hAnsi="Times New Roman" w:cs="Times New Roman"/>
        </w:rPr>
      </w:pPr>
      <w:r w:rsidRPr="00D062CD">
        <w:rPr>
          <w:rFonts w:ascii="Times New Roman" w:hAnsi="Times New Roman" w:cs="Times New Roman"/>
        </w:rPr>
        <w:t>-</w:t>
      </w:r>
      <w:r w:rsidR="0013004C" w:rsidRPr="00D062CD">
        <w:rPr>
          <w:rFonts w:ascii="Times New Roman" w:hAnsi="Times New Roman" w:cs="Times New Roman"/>
        </w:rPr>
        <w:t xml:space="preserve"> Załącznik nr 4 - Wzór zobowiązania podmiotów do oddania Wykonawcy do dyspozycji niezbędnych zasobów. </w:t>
      </w:r>
    </w:p>
    <w:p w:rsidR="0013004C" w:rsidRPr="00D062CD" w:rsidRDefault="00E3383B" w:rsidP="0013004C">
      <w:pPr>
        <w:rPr>
          <w:rFonts w:ascii="Times New Roman" w:hAnsi="Times New Roman" w:cs="Times New Roman"/>
        </w:rPr>
      </w:pPr>
      <w:r w:rsidRPr="00D062CD">
        <w:rPr>
          <w:rFonts w:ascii="Times New Roman" w:hAnsi="Times New Roman" w:cs="Times New Roman"/>
        </w:rPr>
        <w:t>-</w:t>
      </w:r>
      <w:r w:rsidR="0013004C" w:rsidRPr="00D062CD">
        <w:rPr>
          <w:rFonts w:ascii="Times New Roman" w:hAnsi="Times New Roman" w:cs="Times New Roman"/>
        </w:rPr>
        <w:t xml:space="preserve"> Załącznik nr 5 - Wzór wykazu usług. </w:t>
      </w:r>
    </w:p>
    <w:p w:rsidR="0013004C" w:rsidRPr="00D062CD" w:rsidRDefault="00E3383B" w:rsidP="0013004C">
      <w:pPr>
        <w:rPr>
          <w:rFonts w:ascii="Times New Roman" w:hAnsi="Times New Roman" w:cs="Times New Roman"/>
        </w:rPr>
      </w:pPr>
      <w:r w:rsidRPr="00D062CD">
        <w:rPr>
          <w:rFonts w:ascii="Times New Roman" w:hAnsi="Times New Roman" w:cs="Times New Roman"/>
        </w:rPr>
        <w:t>-</w:t>
      </w:r>
      <w:r w:rsidR="0013004C" w:rsidRPr="00D062CD">
        <w:rPr>
          <w:rFonts w:ascii="Times New Roman" w:hAnsi="Times New Roman" w:cs="Times New Roman"/>
        </w:rPr>
        <w:t xml:space="preserve"> Załącznik nr 6 - Wzór wykazu osób. </w:t>
      </w:r>
    </w:p>
    <w:p w:rsidR="0013004C" w:rsidRPr="00D062CD" w:rsidRDefault="00E3383B" w:rsidP="0013004C">
      <w:pPr>
        <w:rPr>
          <w:rFonts w:ascii="Times New Roman" w:hAnsi="Times New Roman" w:cs="Times New Roman"/>
        </w:rPr>
      </w:pPr>
      <w:r w:rsidRPr="00D062CD">
        <w:rPr>
          <w:rFonts w:ascii="Times New Roman" w:hAnsi="Times New Roman" w:cs="Times New Roman"/>
        </w:rPr>
        <w:t>-</w:t>
      </w:r>
      <w:r w:rsidR="0013004C" w:rsidRPr="00D062CD">
        <w:rPr>
          <w:rFonts w:ascii="Times New Roman" w:hAnsi="Times New Roman" w:cs="Times New Roman"/>
        </w:rPr>
        <w:t xml:space="preserve"> Załącznik nr 7 - Projektowane Postanowienia Umowy. </w:t>
      </w:r>
    </w:p>
    <w:p w:rsidR="0013004C" w:rsidRPr="00D062CD" w:rsidRDefault="00E3383B" w:rsidP="0013004C">
      <w:pPr>
        <w:rPr>
          <w:rFonts w:ascii="Times New Roman" w:hAnsi="Times New Roman" w:cs="Times New Roman"/>
        </w:rPr>
      </w:pPr>
      <w:r w:rsidRPr="00D062CD">
        <w:rPr>
          <w:rFonts w:ascii="Times New Roman" w:hAnsi="Times New Roman" w:cs="Times New Roman"/>
        </w:rPr>
        <w:t>-</w:t>
      </w:r>
      <w:r w:rsidR="0013004C" w:rsidRPr="00D062CD">
        <w:rPr>
          <w:rFonts w:ascii="Times New Roman" w:hAnsi="Times New Roman" w:cs="Times New Roman"/>
        </w:rPr>
        <w:t xml:space="preserve"> Załącznik nr 8 –</w:t>
      </w:r>
      <w:r w:rsidR="009E310F" w:rsidRPr="00D062CD">
        <w:rPr>
          <w:rFonts w:ascii="Times New Roman" w:hAnsi="Times New Roman" w:cs="Times New Roman"/>
        </w:rPr>
        <w:t xml:space="preserve"> </w:t>
      </w:r>
      <w:r w:rsidR="0013004C" w:rsidRPr="00D062CD">
        <w:rPr>
          <w:rFonts w:ascii="Times New Roman" w:hAnsi="Times New Roman" w:cs="Times New Roman"/>
        </w:rPr>
        <w:t xml:space="preserve">Wzór oświadczenia podmiotu udostępniającego zasoby, dotyczące spełniania warunków udziału w postępowaniu i braku podstaw wykluczenia. </w:t>
      </w:r>
    </w:p>
    <w:p w:rsidR="0013004C" w:rsidRPr="00D062CD" w:rsidRDefault="00E3383B" w:rsidP="0013004C">
      <w:pPr>
        <w:rPr>
          <w:rFonts w:ascii="Times New Roman" w:hAnsi="Times New Roman" w:cs="Times New Roman"/>
        </w:rPr>
      </w:pPr>
      <w:r w:rsidRPr="00D062CD">
        <w:rPr>
          <w:rFonts w:ascii="Times New Roman" w:hAnsi="Times New Roman" w:cs="Times New Roman"/>
        </w:rPr>
        <w:t>-</w:t>
      </w:r>
      <w:r w:rsidR="00DE653D" w:rsidRPr="00D062CD">
        <w:rPr>
          <w:rFonts w:ascii="Times New Roman" w:hAnsi="Times New Roman" w:cs="Times New Roman"/>
        </w:rPr>
        <w:t xml:space="preserve"> Załącznik nr </w:t>
      </w:r>
      <w:r w:rsidR="007A122C" w:rsidRPr="00D062CD">
        <w:rPr>
          <w:rFonts w:ascii="Times New Roman" w:hAnsi="Times New Roman" w:cs="Times New Roman"/>
        </w:rPr>
        <w:t>9</w:t>
      </w:r>
      <w:r w:rsidR="0013004C" w:rsidRPr="00D062CD">
        <w:rPr>
          <w:rFonts w:ascii="Times New Roman" w:hAnsi="Times New Roman" w:cs="Times New Roman"/>
        </w:rPr>
        <w:t xml:space="preserve"> – Opis przedmiotu zamówienia. </w:t>
      </w:r>
    </w:p>
    <w:p w:rsidR="0013004C" w:rsidRPr="00D062CD" w:rsidRDefault="0013004C" w:rsidP="0013004C">
      <w:pPr>
        <w:rPr>
          <w:rFonts w:ascii="Times New Roman" w:hAnsi="Times New Roman" w:cs="Times New Roman"/>
        </w:rPr>
      </w:pPr>
    </w:p>
    <w:sectPr w:rsidR="0013004C" w:rsidRPr="00D062CD" w:rsidSect="00BC0B9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4869" w:rsidRDefault="00D04869" w:rsidP="00BC0B9D">
      <w:pPr>
        <w:spacing w:after="0" w:line="240" w:lineRule="auto"/>
      </w:pPr>
      <w:r>
        <w:separator/>
      </w:r>
    </w:p>
  </w:endnote>
  <w:endnote w:type="continuationSeparator" w:id="0">
    <w:p w:rsidR="00D04869" w:rsidRDefault="00D04869" w:rsidP="00BC0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4869" w:rsidRDefault="00D04869" w:rsidP="00BC0B9D">
      <w:pPr>
        <w:spacing w:after="0" w:line="240" w:lineRule="auto"/>
      </w:pPr>
      <w:r>
        <w:separator/>
      </w:r>
    </w:p>
  </w:footnote>
  <w:footnote w:type="continuationSeparator" w:id="0">
    <w:p w:rsidR="00D04869" w:rsidRDefault="00D04869" w:rsidP="00BC0B9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077AF"/>
    <w:multiLevelType w:val="hybridMultilevel"/>
    <w:tmpl w:val="BF049AE6"/>
    <w:lvl w:ilvl="0" w:tplc="8B3E2E02">
      <w:start w:val="1"/>
      <w:numFmt w:val="decimal"/>
      <w:lvlText w:val="%1."/>
      <w:lvlJc w:val="left"/>
      <w:pPr>
        <w:ind w:left="1080" w:hanging="360"/>
      </w:pPr>
      <w:rPr>
        <w:rFonts w:cs="Times New Roman" w:hint="default"/>
        <w:color w:val="auto"/>
      </w:rPr>
    </w:lvl>
    <w:lvl w:ilvl="1" w:tplc="1A6E771C">
      <w:start w:val="1"/>
      <w:numFmt w:val="lowerLetter"/>
      <w:lvlText w:val="%2)"/>
      <w:lvlJc w:val="left"/>
      <w:pPr>
        <w:tabs>
          <w:tab w:val="num" w:pos="1800"/>
        </w:tabs>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nsid w:val="12AD2AA3"/>
    <w:multiLevelType w:val="multilevel"/>
    <w:tmpl w:val="EE68BD9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2">
    <w:nsid w:val="171F45DD"/>
    <w:multiLevelType w:val="hybridMultilevel"/>
    <w:tmpl w:val="2840832E"/>
    <w:lvl w:ilvl="0" w:tplc="5C38548E">
      <w:start w:val="3"/>
      <w:numFmt w:val="decimal"/>
      <w:lvlText w:val="%1.1"/>
      <w:lvlJc w:val="left"/>
      <w:pPr>
        <w:ind w:left="1211"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A2167AF"/>
    <w:multiLevelType w:val="multilevel"/>
    <w:tmpl w:val="5C5CCEAE"/>
    <w:lvl w:ilvl="0">
      <w:start w:val="3"/>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
    <w:nsid w:val="47AD74A1"/>
    <w:multiLevelType w:val="multilevel"/>
    <w:tmpl w:val="4B788C52"/>
    <w:lvl w:ilvl="0">
      <w:start w:val="1"/>
      <w:numFmt w:val="bullet"/>
      <w:lvlText w:val=""/>
      <w:lvlJc w:val="left"/>
      <w:pPr>
        <w:ind w:left="720" w:hanging="360"/>
      </w:pPr>
      <w:rPr>
        <w:rFonts w:ascii="Wingdings" w:hAnsi="Wingdings" w:cs="Wingdings"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4EC530CA"/>
    <w:multiLevelType w:val="multilevel"/>
    <w:tmpl w:val="CD8290D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6">
    <w:nsid w:val="72685015"/>
    <w:multiLevelType w:val="hybridMultilevel"/>
    <w:tmpl w:val="249E1C66"/>
    <w:lvl w:ilvl="0" w:tplc="3000D40A">
      <w:start w:val="1"/>
      <w:numFmt w:val="upperRoman"/>
      <w:lvlText w:val="%1."/>
      <w:lvlJc w:val="left"/>
      <w:pPr>
        <w:ind w:left="795" w:hanging="720"/>
      </w:pPr>
      <w:rPr>
        <w:rFonts w:hint="default"/>
      </w:rPr>
    </w:lvl>
    <w:lvl w:ilvl="1" w:tplc="04150019" w:tentative="1">
      <w:start w:val="1"/>
      <w:numFmt w:val="lowerLetter"/>
      <w:lvlText w:val="%2."/>
      <w:lvlJc w:val="left"/>
      <w:pPr>
        <w:ind w:left="1155" w:hanging="360"/>
      </w:pPr>
    </w:lvl>
    <w:lvl w:ilvl="2" w:tplc="0415001B" w:tentative="1">
      <w:start w:val="1"/>
      <w:numFmt w:val="lowerRoman"/>
      <w:lvlText w:val="%3."/>
      <w:lvlJc w:val="right"/>
      <w:pPr>
        <w:ind w:left="1875" w:hanging="180"/>
      </w:pPr>
    </w:lvl>
    <w:lvl w:ilvl="3" w:tplc="0415000F" w:tentative="1">
      <w:start w:val="1"/>
      <w:numFmt w:val="decimal"/>
      <w:lvlText w:val="%4."/>
      <w:lvlJc w:val="left"/>
      <w:pPr>
        <w:ind w:left="2595" w:hanging="360"/>
      </w:pPr>
    </w:lvl>
    <w:lvl w:ilvl="4" w:tplc="04150019" w:tentative="1">
      <w:start w:val="1"/>
      <w:numFmt w:val="lowerLetter"/>
      <w:lvlText w:val="%5."/>
      <w:lvlJc w:val="left"/>
      <w:pPr>
        <w:ind w:left="3315" w:hanging="360"/>
      </w:pPr>
    </w:lvl>
    <w:lvl w:ilvl="5" w:tplc="0415001B" w:tentative="1">
      <w:start w:val="1"/>
      <w:numFmt w:val="lowerRoman"/>
      <w:lvlText w:val="%6."/>
      <w:lvlJc w:val="right"/>
      <w:pPr>
        <w:ind w:left="4035" w:hanging="180"/>
      </w:pPr>
    </w:lvl>
    <w:lvl w:ilvl="6" w:tplc="0415000F" w:tentative="1">
      <w:start w:val="1"/>
      <w:numFmt w:val="decimal"/>
      <w:lvlText w:val="%7."/>
      <w:lvlJc w:val="left"/>
      <w:pPr>
        <w:ind w:left="4755" w:hanging="360"/>
      </w:pPr>
    </w:lvl>
    <w:lvl w:ilvl="7" w:tplc="04150019" w:tentative="1">
      <w:start w:val="1"/>
      <w:numFmt w:val="lowerLetter"/>
      <w:lvlText w:val="%8."/>
      <w:lvlJc w:val="left"/>
      <w:pPr>
        <w:ind w:left="5475" w:hanging="360"/>
      </w:pPr>
    </w:lvl>
    <w:lvl w:ilvl="8" w:tplc="0415001B" w:tentative="1">
      <w:start w:val="1"/>
      <w:numFmt w:val="lowerRoman"/>
      <w:lvlText w:val="%9."/>
      <w:lvlJc w:val="right"/>
      <w:pPr>
        <w:ind w:left="6195" w:hanging="180"/>
      </w:pPr>
    </w:lvl>
  </w:abstractNum>
  <w:abstractNum w:abstractNumId="7">
    <w:nsid w:val="74CA33D2"/>
    <w:multiLevelType w:val="multilevel"/>
    <w:tmpl w:val="E3FA86B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num w:numId="1">
    <w:abstractNumId w:val="7"/>
  </w:num>
  <w:num w:numId="2">
    <w:abstractNumId w:val="2"/>
  </w:num>
  <w:num w:numId="3">
    <w:abstractNumId w:val="3"/>
  </w:num>
  <w:num w:numId="4">
    <w:abstractNumId w:val="0"/>
  </w:num>
  <w:num w:numId="5">
    <w:abstractNumId w:val="4"/>
  </w:num>
  <w:num w:numId="6">
    <w:abstractNumId w:val="5"/>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2FF"/>
    <w:rsid w:val="00007349"/>
    <w:rsid w:val="000332FF"/>
    <w:rsid w:val="000910B0"/>
    <w:rsid w:val="000A18BC"/>
    <w:rsid w:val="000C5ED3"/>
    <w:rsid w:val="000E51FA"/>
    <w:rsid w:val="000E598C"/>
    <w:rsid w:val="00120D24"/>
    <w:rsid w:val="0013004C"/>
    <w:rsid w:val="00165AD3"/>
    <w:rsid w:val="001C2482"/>
    <w:rsid w:val="001F5CA3"/>
    <w:rsid w:val="002110C2"/>
    <w:rsid w:val="0023585A"/>
    <w:rsid w:val="002408CE"/>
    <w:rsid w:val="00253E96"/>
    <w:rsid w:val="00272B41"/>
    <w:rsid w:val="002D448C"/>
    <w:rsid w:val="002D5F20"/>
    <w:rsid w:val="00311C3B"/>
    <w:rsid w:val="00321DBA"/>
    <w:rsid w:val="003431FA"/>
    <w:rsid w:val="00372F26"/>
    <w:rsid w:val="003A7A2A"/>
    <w:rsid w:val="003B5021"/>
    <w:rsid w:val="003E4C08"/>
    <w:rsid w:val="003F168F"/>
    <w:rsid w:val="004469CD"/>
    <w:rsid w:val="0047637D"/>
    <w:rsid w:val="00485074"/>
    <w:rsid w:val="0048592F"/>
    <w:rsid w:val="004A1DD0"/>
    <w:rsid w:val="004A2442"/>
    <w:rsid w:val="004A2D1A"/>
    <w:rsid w:val="004A3E9D"/>
    <w:rsid w:val="004A72DD"/>
    <w:rsid w:val="004B1F18"/>
    <w:rsid w:val="004C087E"/>
    <w:rsid w:val="004F7AD0"/>
    <w:rsid w:val="005040BD"/>
    <w:rsid w:val="00507592"/>
    <w:rsid w:val="00514563"/>
    <w:rsid w:val="005222C2"/>
    <w:rsid w:val="0053088D"/>
    <w:rsid w:val="00534F0D"/>
    <w:rsid w:val="00547D9D"/>
    <w:rsid w:val="0057108B"/>
    <w:rsid w:val="005744CF"/>
    <w:rsid w:val="005A46EF"/>
    <w:rsid w:val="005E202D"/>
    <w:rsid w:val="005E7BDB"/>
    <w:rsid w:val="00666621"/>
    <w:rsid w:val="00676FDC"/>
    <w:rsid w:val="006870EA"/>
    <w:rsid w:val="006B1EC8"/>
    <w:rsid w:val="006D22D4"/>
    <w:rsid w:val="006D76CF"/>
    <w:rsid w:val="007303E2"/>
    <w:rsid w:val="007354B7"/>
    <w:rsid w:val="0074290A"/>
    <w:rsid w:val="0076405F"/>
    <w:rsid w:val="007719D9"/>
    <w:rsid w:val="00776994"/>
    <w:rsid w:val="0079691C"/>
    <w:rsid w:val="007A122C"/>
    <w:rsid w:val="007A5A42"/>
    <w:rsid w:val="007C362E"/>
    <w:rsid w:val="0080228C"/>
    <w:rsid w:val="00892F24"/>
    <w:rsid w:val="008A6B1A"/>
    <w:rsid w:val="008A7D9D"/>
    <w:rsid w:val="008E2AA2"/>
    <w:rsid w:val="0090769E"/>
    <w:rsid w:val="00914BA9"/>
    <w:rsid w:val="00936044"/>
    <w:rsid w:val="009B1F5E"/>
    <w:rsid w:val="009B5A86"/>
    <w:rsid w:val="009E310F"/>
    <w:rsid w:val="00A24245"/>
    <w:rsid w:val="00A917F5"/>
    <w:rsid w:val="00AA0E6F"/>
    <w:rsid w:val="00AA152E"/>
    <w:rsid w:val="00AD5BFA"/>
    <w:rsid w:val="00B126B6"/>
    <w:rsid w:val="00B5185F"/>
    <w:rsid w:val="00B706B8"/>
    <w:rsid w:val="00BC0B9D"/>
    <w:rsid w:val="00C8204F"/>
    <w:rsid w:val="00CC7C35"/>
    <w:rsid w:val="00CD2A58"/>
    <w:rsid w:val="00D04869"/>
    <w:rsid w:val="00D062CD"/>
    <w:rsid w:val="00D42517"/>
    <w:rsid w:val="00D861E2"/>
    <w:rsid w:val="00D92037"/>
    <w:rsid w:val="00DE653D"/>
    <w:rsid w:val="00E26B03"/>
    <w:rsid w:val="00E3383B"/>
    <w:rsid w:val="00E86739"/>
    <w:rsid w:val="00EA4AFF"/>
    <w:rsid w:val="00F23AC3"/>
    <w:rsid w:val="00F840C4"/>
    <w:rsid w:val="00F84296"/>
    <w:rsid w:val="00F86BC4"/>
    <w:rsid w:val="00F92CA5"/>
    <w:rsid w:val="00FA53F9"/>
    <w:rsid w:val="00FA6989"/>
    <w:rsid w:val="00FB74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0332FF"/>
    <w:pPr>
      <w:autoSpaceDE w:val="0"/>
      <w:autoSpaceDN w:val="0"/>
      <w:adjustRightInd w:val="0"/>
      <w:spacing w:after="0" w:line="240" w:lineRule="auto"/>
    </w:pPr>
    <w:rPr>
      <w:rFonts w:ascii="Tahoma" w:hAnsi="Tahoma" w:cs="Tahoma"/>
      <w:color w:val="000000"/>
      <w:sz w:val="24"/>
      <w:szCs w:val="24"/>
    </w:rPr>
  </w:style>
  <w:style w:type="character" w:styleId="Hipercze">
    <w:name w:val="Hyperlink"/>
    <w:basedOn w:val="Domylnaczcionkaakapitu"/>
    <w:uiPriority w:val="99"/>
    <w:unhideWhenUsed/>
    <w:rsid w:val="00165AD3"/>
    <w:rPr>
      <w:color w:val="0000FF" w:themeColor="hyperlink"/>
      <w:u w:val="single"/>
    </w:rPr>
  </w:style>
  <w:style w:type="paragraph" w:styleId="Nagwek">
    <w:name w:val="header"/>
    <w:basedOn w:val="Normalny"/>
    <w:link w:val="NagwekZnak"/>
    <w:uiPriority w:val="99"/>
    <w:unhideWhenUsed/>
    <w:rsid w:val="00BC0B9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C0B9D"/>
  </w:style>
  <w:style w:type="paragraph" w:styleId="Stopka">
    <w:name w:val="footer"/>
    <w:basedOn w:val="Normalny"/>
    <w:link w:val="StopkaZnak"/>
    <w:uiPriority w:val="99"/>
    <w:unhideWhenUsed/>
    <w:rsid w:val="00BC0B9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C0B9D"/>
  </w:style>
  <w:style w:type="paragraph" w:styleId="Tekstdymka">
    <w:name w:val="Balloon Text"/>
    <w:basedOn w:val="Normalny"/>
    <w:link w:val="TekstdymkaZnak"/>
    <w:uiPriority w:val="99"/>
    <w:semiHidden/>
    <w:unhideWhenUsed/>
    <w:rsid w:val="00BC0B9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C0B9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0332FF"/>
    <w:pPr>
      <w:autoSpaceDE w:val="0"/>
      <w:autoSpaceDN w:val="0"/>
      <w:adjustRightInd w:val="0"/>
      <w:spacing w:after="0" w:line="240" w:lineRule="auto"/>
    </w:pPr>
    <w:rPr>
      <w:rFonts w:ascii="Tahoma" w:hAnsi="Tahoma" w:cs="Tahoma"/>
      <w:color w:val="000000"/>
      <w:sz w:val="24"/>
      <w:szCs w:val="24"/>
    </w:rPr>
  </w:style>
  <w:style w:type="character" w:styleId="Hipercze">
    <w:name w:val="Hyperlink"/>
    <w:basedOn w:val="Domylnaczcionkaakapitu"/>
    <w:uiPriority w:val="99"/>
    <w:unhideWhenUsed/>
    <w:rsid w:val="00165AD3"/>
    <w:rPr>
      <w:color w:val="0000FF" w:themeColor="hyperlink"/>
      <w:u w:val="single"/>
    </w:rPr>
  </w:style>
  <w:style w:type="paragraph" w:styleId="Nagwek">
    <w:name w:val="header"/>
    <w:basedOn w:val="Normalny"/>
    <w:link w:val="NagwekZnak"/>
    <w:uiPriority w:val="99"/>
    <w:unhideWhenUsed/>
    <w:rsid w:val="00BC0B9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C0B9D"/>
  </w:style>
  <w:style w:type="paragraph" w:styleId="Stopka">
    <w:name w:val="footer"/>
    <w:basedOn w:val="Normalny"/>
    <w:link w:val="StopkaZnak"/>
    <w:uiPriority w:val="99"/>
    <w:unhideWhenUsed/>
    <w:rsid w:val="00BC0B9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C0B9D"/>
  </w:style>
  <w:style w:type="paragraph" w:styleId="Tekstdymka">
    <w:name w:val="Balloon Text"/>
    <w:basedOn w:val="Normalny"/>
    <w:link w:val="TekstdymkaZnak"/>
    <w:uiPriority w:val="99"/>
    <w:semiHidden/>
    <w:unhideWhenUsed/>
    <w:rsid w:val="00BC0B9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C0B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474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otyn.pl" TargetMode="External"/><Relationship Id="rId13" Type="http://schemas.openxmlformats.org/officeDocument/2006/relationships/hyperlink" Target="mailto:j.litwinka@szprotawa-um.pl"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m.rzeszutek@szprotawa-um.p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m.rzeszutek@szprotawa-um.p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j.litwinka@szprotawa-um.pl" TargetMode="External"/><Relationship Id="rId5" Type="http://schemas.openxmlformats.org/officeDocument/2006/relationships/webSettings" Target="webSettings.xml"/><Relationship Id="rId15" Type="http://schemas.openxmlformats.org/officeDocument/2006/relationships/hyperlink" Target="https://miniportal.uzp.gov.pl/" TargetMode="External"/><Relationship Id="rId10" Type="http://schemas.openxmlformats.org/officeDocument/2006/relationships/hyperlink" Target="https://epuap.gov.pl/wps/portal" TargetMode="External"/><Relationship Id="rId4" Type="http://schemas.openxmlformats.org/officeDocument/2006/relationships/settings" Target="settings.xml"/><Relationship Id="rId9" Type="http://schemas.openxmlformats.org/officeDocument/2006/relationships/hyperlink" Target="https://miniportal.uzp.gov.pl/" TargetMode="External"/><Relationship Id="rId14" Type="http://schemas.openxmlformats.org/officeDocument/2006/relationships/hyperlink" Target="mailto:m.rzeszutek@szprotawa-u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405</TotalTime>
  <Pages>21</Pages>
  <Words>7965</Words>
  <Characters>47793</Characters>
  <Application>Microsoft Office Word</Application>
  <DocSecurity>0</DocSecurity>
  <Lines>398</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Rzeszutek Marek</dc:creator>
  <cp:lastModifiedBy>Rzeszutek Marek</cp:lastModifiedBy>
  <cp:revision>155</cp:revision>
  <dcterms:created xsi:type="dcterms:W3CDTF">2021-02-04T09:07:00Z</dcterms:created>
  <dcterms:modified xsi:type="dcterms:W3CDTF">2021-02-19T10:33:00Z</dcterms:modified>
</cp:coreProperties>
</file>